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-57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69"/>
      </w:tblGrid>
      <w:tr w:rsidR="00ED7632" w:rsidRPr="00ED7632" w14:paraId="4FCE749F" w14:textId="77777777" w:rsidTr="00ED7632">
        <w:trPr>
          <w:cantSplit/>
          <w:trHeight w:val="142"/>
        </w:trPr>
        <w:tc>
          <w:tcPr>
            <w:tcW w:w="506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1A9B8F" w14:textId="77777777" w:rsidR="00ED7632" w:rsidRPr="00165C5E" w:rsidRDefault="00ED7632" w:rsidP="00ED7632">
            <w:pPr>
              <w:pStyle w:val="AbsenderTitel"/>
              <w:rPr>
                <w:rFonts w:ascii="Segoe UI" w:hAnsi="Segoe UI" w:cs="Segoe UI"/>
              </w:rPr>
            </w:pPr>
            <w:r w:rsidRPr="00165C5E">
              <w:rPr>
                <w:rFonts w:ascii="Segoe UI" w:hAnsi="Segoe UI" w:cs="Segoe UI"/>
                <w:kern w:val="0"/>
              </w:rPr>
              <w:t>Bildungs- und Kulturdepartement</w:t>
            </w:r>
          </w:p>
        </w:tc>
      </w:tr>
      <w:tr w:rsidR="00ED7632" w:rsidRPr="00ED7632" w14:paraId="09A57556" w14:textId="77777777" w:rsidTr="00F82B36">
        <w:trPr>
          <w:cantSplit/>
          <w:trHeight w:val="462"/>
        </w:trPr>
        <w:sdt>
          <w:sdtPr>
            <w:rPr>
              <w:rFonts w:ascii="Segoe UI" w:hAnsi="Segoe UI" w:cs="Segoe UI"/>
              <w:b/>
            </w:rPr>
            <w:tag w:val="Organisation1"/>
            <w:id w:val="-1258282560"/>
            <w:placeholder>
              <w:docPart w:val="61488B96C28941C8B5430EB1CD9B97AA"/>
            </w:placeholder>
            <w:dataBinding w:prefixMappings="xmlns:ns='http://schemas.officeatwork.com/CustomXMLPart'" w:xpath="/ns:officeatwork/ns:Organisation1" w:storeItemID="{77B64A57-574E-4B82-813E-6EE8CE131B6B}"/>
            <w:text w:multiLine="1"/>
          </w:sdtPr>
          <w:sdtEndPr/>
          <w:sdtContent>
            <w:tc>
              <w:tcPr>
                <w:tcW w:w="506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3E5CD007" w14:textId="77777777" w:rsidR="00ED7632" w:rsidRPr="00ED7632" w:rsidRDefault="00ED7632" w:rsidP="00ED7632">
                <w:pPr>
                  <w:pStyle w:val="AbsenderTitel"/>
                  <w:rPr>
                    <w:rFonts w:ascii="Segoe UI" w:hAnsi="Segoe UI" w:cs="Segoe UI"/>
                  </w:rPr>
                </w:pPr>
                <w:r w:rsidRPr="00ED7632">
                  <w:rPr>
                    <w:rFonts w:ascii="Segoe UI" w:hAnsi="Segoe UI" w:cs="Segoe UI"/>
                    <w:b/>
                  </w:rPr>
                  <w:t>Dienststelle Berufs- und Weiterbildung</w:t>
                </w:r>
                <w:r w:rsidRPr="00ED7632">
                  <w:rPr>
                    <w:rFonts w:ascii="Segoe UI" w:hAnsi="Segoe UI" w:cs="Segoe UI"/>
                    <w:b/>
                  </w:rPr>
                  <w:br/>
                  <w:t>Betriebliche Bildung</w:t>
                </w:r>
              </w:p>
            </w:tc>
          </w:sdtContent>
        </w:sdt>
      </w:tr>
    </w:tbl>
    <w:p w14:paraId="2B932116" w14:textId="77777777" w:rsidR="00010B11" w:rsidRPr="00ED7632" w:rsidRDefault="00010B11" w:rsidP="005D0B28">
      <w:pPr>
        <w:pStyle w:val="CityDate"/>
        <w:spacing w:before="0"/>
        <w:rPr>
          <w:rFonts w:ascii="Segoe UI" w:hAnsi="Segoe UI" w:cs="Segoe UI"/>
          <w:sz w:val="2"/>
          <w:szCs w:val="2"/>
        </w:rPr>
        <w:sectPr w:rsidR="00010B11" w:rsidRPr="00ED7632" w:rsidSect="00F82B36">
          <w:headerReference w:type="default" r:id="rId12"/>
          <w:footerReference w:type="default" r:id="rId13"/>
          <w:type w:val="continuous"/>
          <w:pgSz w:w="11906" w:h="16838" w:code="9"/>
          <w:pgMar w:top="1950" w:right="1134" w:bottom="1134" w:left="1701" w:header="567" w:footer="420" w:gutter="0"/>
          <w:cols w:space="708"/>
          <w:docGrid w:linePitch="360"/>
        </w:sectPr>
      </w:pPr>
    </w:p>
    <w:p w14:paraId="46690F5A" w14:textId="77777777" w:rsidR="000B32C0" w:rsidRPr="00ED7632" w:rsidRDefault="000B32C0" w:rsidP="00F82B36">
      <w:pPr>
        <w:spacing w:before="120"/>
        <w:rPr>
          <w:rFonts w:ascii="Segoe UI" w:hAnsi="Segoe UI" w:cs="Segoe UI"/>
          <w:b/>
          <w:sz w:val="24"/>
          <w:szCs w:val="24"/>
        </w:rPr>
      </w:pPr>
    </w:p>
    <w:p w14:paraId="477EB8AD" w14:textId="77777777" w:rsidR="00010B11" w:rsidRPr="00ED7632" w:rsidRDefault="0073395C" w:rsidP="00F82B36">
      <w:pPr>
        <w:spacing w:before="120"/>
        <w:rPr>
          <w:rFonts w:ascii="Segoe UI" w:hAnsi="Segoe UI" w:cs="Segoe UI"/>
          <w:b/>
          <w:sz w:val="24"/>
          <w:szCs w:val="24"/>
        </w:rPr>
      </w:pPr>
      <w:r w:rsidRPr="00B95EE3">
        <w:rPr>
          <w:rFonts w:ascii="Segoe UI" w:hAnsi="Segoe UI" w:cs="Segoe UI"/>
          <w:b/>
          <w:bCs/>
          <w:noProof/>
          <w:sz w:val="24"/>
          <w:szCs w:val="24"/>
        </w:rPr>
        <w:t xml:space="preserve">Detailhandel </w:t>
      </w:r>
      <w:r w:rsidRPr="00B95EE3">
        <w:rPr>
          <w:rFonts w:ascii="Segoe UI" w:hAnsi="Segoe UI" w:cs="Segoe UI"/>
          <w:b/>
          <w:bCs/>
          <w:noProof/>
        </w:rPr>
        <w:t>Branche Textil</w:t>
      </w:r>
    </w:p>
    <w:p w14:paraId="637F9B8A" w14:textId="77777777" w:rsidR="00E21859" w:rsidRDefault="00F82B36" w:rsidP="00F82B36">
      <w:pPr>
        <w:spacing w:after="240"/>
        <w:rPr>
          <w:rFonts w:ascii="Segoe UI" w:hAnsi="Segoe UI" w:cs="Segoe UI"/>
        </w:rPr>
      </w:pPr>
      <w:r w:rsidRPr="00ED7632">
        <w:rPr>
          <w:rFonts w:ascii="Segoe UI" w:hAnsi="Segoe UI" w:cs="Segoe UI"/>
        </w:rPr>
        <w:t>Beiblatt für das Qualifikationsverfahren</w:t>
      </w:r>
      <w:r w:rsidR="00E21859" w:rsidRPr="00ED7632">
        <w:rPr>
          <w:rFonts w:ascii="Segoe UI" w:hAnsi="Segoe UI" w:cs="Segoe UI"/>
        </w:rPr>
        <w:br/>
      </w:r>
    </w:p>
    <w:tbl>
      <w:tblPr>
        <w:tblW w:w="1049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60"/>
        <w:gridCol w:w="1680"/>
        <w:gridCol w:w="1200"/>
        <w:gridCol w:w="1320"/>
        <w:gridCol w:w="1186"/>
        <w:gridCol w:w="14"/>
        <w:gridCol w:w="1200"/>
        <w:gridCol w:w="1200"/>
        <w:gridCol w:w="1130"/>
      </w:tblGrid>
      <w:tr w:rsidR="0073395C" w:rsidRPr="00B95EE3" w14:paraId="7C2FAC85" w14:textId="77777777" w:rsidTr="00B00ABC">
        <w:tc>
          <w:tcPr>
            <w:tcW w:w="3240" w:type="dxa"/>
            <w:gridSpan w:val="2"/>
            <w:shd w:val="pct10" w:color="auto" w:fill="auto"/>
          </w:tcPr>
          <w:p w14:paraId="317EDD0B" w14:textId="77777777" w:rsidR="0073395C" w:rsidRPr="00B95EE3" w:rsidRDefault="0073395C" w:rsidP="00B00ABC">
            <w:pPr>
              <w:tabs>
                <w:tab w:val="left" w:pos="3261"/>
                <w:tab w:val="left" w:pos="9639"/>
              </w:tabs>
              <w:spacing w:before="120" w:after="120"/>
              <w:rPr>
                <w:rFonts w:ascii="Segoe UI" w:hAnsi="Segoe UI" w:cs="Segoe UI"/>
                <w:b/>
                <w:sz w:val="19"/>
              </w:rPr>
            </w:pPr>
            <w:r w:rsidRPr="00B95EE3">
              <w:rPr>
                <w:rFonts w:ascii="Segoe UI" w:hAnsi="Segoe UI" w:cs="Segoe UI"/>
                <w:b/>
                <w:sz w:val="19"/>
              </w:rPr>
              <w:t>Name / Vorname Lernende/r</w:t>
            </w:r>
          </w:p>
        </w:tc>
        <w:sdt>
          <w:sdtPr>
            <w:rPr>
              <w:rFonts w:ascii="Segoe UI" w:hAnsi="Segoe UI" w:cs="Segoe UI"/>
              <w:sz w:val="19"/>
              <w:szCs w:val="19"/>
            </w:rPr>
            <w:id w:val="668522480"/>
            <w:placeholder>
              <w:docPart w:val="A725CD5CFB554B56927F3CD2D6F50435"/>
            </w:placeholder>
            <w:showingPlcHdr/>
          </w:sdtPr>
          <w:sdtEndPr/>
          <w:sdtContent>
            <w:tc>
              <w:tcPr>
                <w:tcW w:w="7250" w:type="dxa"/>
                <w:gridSpan w:val="7"/>
              </w:tcPr>
              <w:p w14:paraId="6AF2B5A7" w14:textId="77777777" w:rsidR="0073395C" w:rsidRPr="00B95EE3" w:rsidRDefault="0073395C" w:rsidP="00B00ABC">
                <w:pPr>
                  <w:tabs>
                    <w:tab w:val="left" w:pos="3261"/>
                    <w:tab w:val="left" w:pos="9639"/>
                  </w:tabs>
                  <w:spacing w:before="120" w:after="120"/>
                  <w:rPr>
                    <w:rFonts w:ascii="Segoe UI" w:hAnsi="Segoe UI" w:cs="Segoe UI"/>
                    <w:sz w:val="19"/>
                    <w:szCs w:val="19"/>
                  </w:rPr>
                </w:pPr>
                <w:r w:rsidRPr="00B95EE3">
                  <w:rPr>
                    <w:rStyle w:val="Platzhaltertext"/>
                    <w:rFonts w:ascii="Segoe UI" w:hAnsi="Segoe UI" w:cs="Segoe UI"/>
                    <w:sz w:val="19"/>
                    <w:szCs w:val="19"/>
                  </w:rPr>
                  <w:t>Name, Vorname</w:t>
                </w:r>
              </w:p>
            </w:tc>
          </w:sdtContent>
        </w:sdt>
      </w:tr>
      <w:tr w:rsidR="0073395C" w:rsidRPr="00B95EE3" w14:paraId="11AD2D5F" w14:textId="77777777" w:rsidTr="00B00ABC">
        <w:tc>
          <w:tcPr>
            <w:tcW w:w="3240" w:type="dxa"/>
            <w:gridSpan w:val="2"/>
            <w:shd w:val="pct10" w:color="auto" w:fill="auto"/>
          </w:tcPr>
          <w:p w14:paraId="4BFA5709" w14:textId="77777777" w:rsidR="0073395C" w:rsidRPr="00B95EE3" w:rsidRDefault="0073395C" w:rsidP="00B00ABC">
            <w:pPr>
              <w:tabs>
                <w:tab w:val="left" w:pos="3261"/>
                <w:tab w:val="left" w:pos="9639"/>
              </w:tabs>
              <w:spacing w:before="120" w:after="120"/>
              <w:rPr>
                <w:rFonts w:ascii="Segoe UI" w:hAnsi="Segoe UI" w:cs="Segoe UI"/>
                <w:sz w:val="19"/>
              </w:rPr>
            </w:pPr>
            <w:r w:rsidRPr="00B95EE3">
              <w:rPr>
                <w:rFonts w:ascii="Segoe UI" w:hAnsi="Segoe UI" w:cs="Segoe UI"/>
                <w:sz w:val="19"/>
              </w:rPr>
              <w:t>Adresse (Strasse/Ort)</w:t>
            </w:r>
          </w:p>
          <w:p w14:paraId="5DE9E3B0" w14:textId="77777777" w:rsidR="0073395C" w:rsidRPr="00B95EE3" w:rsidRDefault="0073395C" w:rsidP="00B00ABC">
            <w:pPr>
              <w:tabs>
                <w:tab w:val="left" w:pos="3261"/>
                <w:tab w:val="left" w:pos="9639"/>
              </w:tabs>
              <w:spacing w:before="120" w:after="120"/>
              <w:rPr>
                <w:rFonts w:ascii="Segoe UI" w:hAnsi="Segoe UI" w:cs="Segoe UI"/>
                <w:sz w:val="19"/>
              </w:rPr>
            </w:pPr>
          </w:p>
        </w:tc>
        <w:sdt>
          <w:sdtPr>
            <w:rPr>
              <w:rFonts w:ascii="Segoe UI" w:hAnsi="Segoe UI" w:cs="Segoe UI"/>
              <w:sz w:val="19"/>
              <w:szCs w:val="19"/>
            </w:rPr>
            <w:id w:val="-1668169119"/>
            <w:placeholder>
              <w:docPart w:val="50BF85145B6F463E95F9AD9CA4777131"/>
            </w:placeholder>
            <w:showingPlcHdr/>
          </w:sdtPr>
          <w:sdtEndPr/>
          <w:sdtContent>
            <w:tc>
              <w:tcPr>
                <w:tcW w:w="7250" w:type="dxa"/>
                <w:gridSpan w:val="7"/>
              </w:tcPr>
              <w:p w14:paraId="70D0B498" w14:textId="77777777" w:rsidR="0073395C" w:rsidRPr="00B95EE3" w:rsidRDefault="0073395C" w:rsidP="00B00ABC">
                <w:pPr>
                  <w:pStyle w:val="Fuzeile"/>
                  <w:tabs>
                    <w:tab w:val="left" w:pos="3261"/>
                    <w:tab w:val="left" w:pos="9639"/>
                  </w:tabs>
                  <w:spacing w:before="120" w:after="120"/>
                  <w:rPr>
                    <w:rFonts w:ascii="Segoe UI" w:hAnsi="Segoe UI" w:cs="Segoe UI"/>
                    <w:sz w:val="19"/>
                    <w:szCs w:val="19"/>
                  </w:rPr>
                </w:pPr>
                <w:r w:rsidRPr="00B95EE3">
                  <w:rPr>
                    <w:rStyle w:val="Platzhaltertext"/>
                    <w:rFonts w:ascii="Segoe UI" w:hAnsi="Segoe UI" w:cs="Segoe UI"/>
                    <w:sz w:val="19"/>
                    <w:szCs w:val="19"/>
                  </w:rPr>
                  <w:t>Adresse (Strasse/Ort).</w:t>
                </w:r>
              </w:p>
            </w:tc>
          </w:sdtContent>
        </w:sdt>
      </w:tr>
      <w:tr w:rsidR="0073395C" w:rsidRPr="00B95EE3" w14:paraId="168603E0" w14:textId="77777777" w:rsidTr="00B00ABC">
        <w:tc>
          <w:tcPr>
            <w:tcW w:w="3240" w:type="dxa"/>
            <w:gridSpan w:val="2"/>
            <w:shd w:val="pct10" w:color="auto" w:fill="auto"/>
          </w:tcPr>
          <w:p w14:paraId="3BB25C9F" w14:textId="77777777" w:rsidR="0073395C" w:rsidRPr="00B95EE3" w:rsidRDefault="0073395C" w:rsidP="00B00ABC">
            <w:pPr>
              <w:tabs>
                <w:tab w:val="left" w:pos="3261"/>
                <w:tab w:val="left" w:pos="9639"/>
              </w:tabs>
              <w:spacing w:before="120" w:after="120"/>
              <w:rPr>
                <w:rFonts w:ascii="Segoe UI" w:hAnsi="Segoe UI" w:cs="Segoe UI"/>
                <w:sz w:val="19"/>
                <w:lang w:val="de-DE"/>
              </w:rPr>
            </w:pPr>
            <w:r w:rsidRPr="00B95EE3">
              <w:rPr>
                <w:rFonts w:ascii="Segoe UI" w:hAnsi="Segoe UI" w:cs="Segoe UI"/>
                <w:sz w:val="19"/>
                <w:lang w:val="it-IT"/>
              </w:rPr>
              <w:t xml:space="preserve">Telefon-Nr. </w:t>
            </w:r>
          </w:p>
        </w:tc>
        <w:sdt>
          <w:sdtPr>
            <w:rPr>
              <w:rFonts w:ascii="Segoe UI" w:hAnsi="Segoe UI" w:cs="Segoe UI"/>
              <w:sz w:val="19"/>
              <w:szCs w:val="19"/>
              <w:lang w:val="de-DE"/>
            </w:rPr>
            <w:id w:val="-922490994"/>
            <w:placeholder>
              <w:docPart w:val="8FF26694F310425A8FCF97B9FF8ACDAB"/>
            </w:placeholder>
          </w:sdtPr>
          <w:sdtEndPr/>
          <w:sdtContent>
            <w:tc>
              <w:tcPr>
                <w:tcW w:w="7250" w:type="dxa"/>
                <w:gridSpan w:val="7"/>
              </w:tcPr>
              <w:p w14:paraId="449801B3" w14:textId="77777777" w:rsidR="0073395C" w:rsidRPr="00B95EE3" w:rsidRDefault="0073395C" w:rsidP="0023530B">
                <w:pPr>
                  <w:tabs>
                    <w:tab w:val="left" w:pos="3261"/>
                    <w:tab w:val="left" w:pos="9639"/>
                  </w:tabs>
                  <w:spacing w:before="120" w:after="120"/>
                  <w:rPr>
                    <w:rFonts w:ascii="Segoe UI" w:hAnsi="Segoe UI" w:cs="Segoe UI"/>
                    <w:sz w:val="19"/>
                    <w:szCs w:val="19"/>
                    <w:lang w:val="de-DE"/>
                  </w:rPr>
                </w:pPr>
              </w:p>
            </w:tc>
          </w:sdtContent>
        </w:sdt>
      </w:tr>
      <w:tr w:rsidR="0073395C" w:rsidRPr="00B95EE3" w14:paraId="4862FF11" w14:textId="77777777" w:rsidTr="00B00ABC">
        <w:tc>
          <w:tcPr>
            <w:tcW w:w="3240" w:type="dxa"/>
            <w:gridSpan w:val="2"/>
            <w:shd w:val="pct10" w:color="auto" w:fill="auto"/>
          </w:tcPr>
          <w:p w14:paraId="2E4F65AB" w14:textId="77777777" w:rsidR="0073395C" w:rsidRPr="00B95EE3" w:rsidRDefault="0073395C" w:rsidP="00B00ABC">
            <w:pPr>
              <w:tabs>
                <w:tab w:val="left" w:pos="3261"/>
                <w:tab w:val="left" w:pos="9639"/>
              </w:tabs>
              <w:spacing w:before="120" w:after="120"/>
              <w:rPr>
                <w:rFonts w:ascii="Segoe UI" w:hAnsi="Segoe UI" w:cs="Segoe UI"/>
                <w:bCs/>
                <w:sz w:val="19"/>
              </w:rPr>
            </w:pPr>
            <w:r w:rsidRPr="00B95EE3">
              <w:rPr>
                <w:rFonts w:ascii="Segoe UI" w:hAnsi="Segoe UI" w:cs="Segoe UI"/>
                <w:bCs/>
                <w:sz w:val="19"/>
              </w:rPr>
              <w:t>Ausbildung / Schwerpunkt</w:t>
            </w:r>
          </w:p>
        </w:tc>
        <w:tc>
          <w:tcPr>
            <w:tcW w:w="3706" w:type="dxa"/>
            <w:gridSpan w:val="3"/>
            <w:tcBorders>
              <w:right w:val="single" w:sz="4" w:space="0" w:color="auto"/>
            </w:tcBorders>
          </w:tcPr>
          <w:p w14:paraId="36FC1AED" w14:textId="77777777" w:rsidR="0073395C" w:rsidRPr="00907EE3" w:rsidRDefault="005E59A6" w:rsidP="00B00ABC">
            <w:pPr>
              <w:tabs>
                <w:tab w:val="left" w:pos="290"/>
                <w:tab w:val="left" w:pos="3261"/>
                <w:tab w:val="left" w:pos="9639"/>
              </w:tabs>
              <w:rPr>
                <w:rFonts w:ascii="Segoe UI" w:hAnsi="Segoe UI" w:cs="Segoe UI"/>
                <w:bCs/>
                <w:sz w:val="19"/>
              </w:rPr>
            </w:pPr>
            <w:sdt>
              <w:sdtPr>
                <w:rPr>
                  <w:rFonts w:ascii="Segoe UI" w:hAnsi="Segoe UI" w:cs="Segoe UI"/>
                  <w:bCs/>
                  <w:sz w:val="19"/>
                </w:rPr>
                <w:id w:val="3144638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395C" w:rsidRPr="00907EE3">
                  <w:rPr>
                    <w:rFonts w:ascii="Segoe UI Symbol" w:eastAsia="MS Gothic" w:hAnsi="Segoe UI Symbol" w:cs="Segoe UI Symbol"/>
                    <w:bCs/>
                    <w:sz w:val="19"/>
                  </w:rPr>
                  <w:t>☐</w:t>
                </w:r>
              </w:sdtContent>
            </w:sdt>
            <w:r w:rsidR="0073395C" w:rsidRPr="00907EE3">
              <w:rPr>
                <w:rFonts w:ascii="Segoe UI" w:hAnsi="Segoe UI" w:cs="Segoe UI"/>
                <w:bCs/>
                <w:sz w:val="19"/>
              </w:rPr>
              <w:t xml:space="preserve"> Reguläre Ausbildung</w:t>
            </w:r>
          </w:p>
          <w:p w14:paraId="00A1CCB8" w14:textId="77777777" w:rsidR="0073395C" w:rsidRPr="00907EE3" w:rsidRDefault="005E59A6" w:rsidP="00B00ABC">
            <w:pPr>
              <w:tabs>
                <w:tab w:val="left" w:pos="290"/>
                <w:tab w:val="left" w:pos="3261"/>
                <w:tab w:val="left" w:pos="9639"/>
              </w:tabs>
              <w:rPr>
                <w:rFonts w:ascii="Segoe UI" w:hAnsi="Segoe UI" w:cs="Segoe UI"/>
                <w:bCs/>
                <w:sz w:val="19"/>
              </w:rPr>
            </w:pPr>
            <w:sdt>
              <w:sdtPr>
                <w:rPr>
                  <w:rFonts w:ascii="Segoe UI" w:hAnsi="Segoe UI" w:cs="Segoe UI"/>
                  <w:bCs/>
                  <w:sz w:val="19"/>
                </w:rPr>
                <w:id w:val="2702919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395C" w:rsidRPr="00907EE3">
                  <w:rPr>
                    <w:rFonts w:ascii="Segoe UI Symbol" w:eastAsia="MS Gothic" w:hAnsi="Segoe UI Symbol" w:cs="Segoe UI Symbol"/>
                    <w:bCs/>
                    <w:sz w:val="19"/>
                  </w:rPr>
                  <w:t>☐</w:t>
                </w:r>
              </w:sdtContent>
            </w:sdt>
            <w:r w:rsidR="0073395C" w:rsidRPr="00907EE3">
              <w:rPr>
                <w:rFonts w:ascii="Segoe UI" w:hAnsi="Segoe UI" w:cs="Segoe UI"/>
                <w:bCs/>
                <w:sz w:val="19"/>
              </w:rPr>
              <w:t xml:space="preserve"> Ausbildung gemäss Art. 32 BBV</w:t>
            </w:r>
          </w:p>
          <w:p w14:paraId="5A37616B" w14:textId="77777777" w:rsidR="0073395C" w:rsidRPr="00B95EE3" w:rsidRDefault="005E59A6" w:rsidP="00B00ABC">
            <w:pPr>
              <w:tabs>
                <w:tab w:val="left" w:pos="290"/>
                <w:tab w:val="left" w:pos="3261"/>
                <w:tab w:val="left" w:pos="9639"/>
              </w:tabs>
              <w:rPr>
                <w:rFonts w:ascii="Segoe UI" w:hAnsi="Segoe UI" w:cs="Segoe UI"/>
                <w:bCs/>
                <w:sz w:val="19"/>
                <w:szCs w:val="19"/>
              </w:rPr>
            </w:pPr>
            <w:sdt>
              <w:sdtPr>
                <w:rPr>
                  <w:rFonts w:ascii="Segoe UI" w:hAnsi="Segoe UI" w:cs="Segoe UI"/>
                  <w:bCs/>
                  <w:sz w:val="19"/>
                </w:rPr>
                <w:id w:val="-10509945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395C">
                  <w:rPr>
                    <w:rFonts w:ascii="MS Gothic" w:eastAsia="MS Gothic" w:hAnsi="MS Gothic" w:cs="Segoe UI" w:hint="eastAsia"/>
                    <w:bCs/>
                    <w:sz w:val="19"/>
                  </w:rPr>
                  <w:t>☐</w:t>
                </w:r>
              </w:sdtContent>
            </w:sdt>
            <w:r w:rsidR="0073395C" w:rsidRPr="00907EE3">
              <w:rPr>
                <w:rFonts w:ascii="Segoe UI" w:hAnsi="Segoe UI" w:cs="Segoe UI"/>
                <w:bCs/>
                <w:sz w:val="19"/>
              </w:rPr>
              <w:t xml:space="preserve"> </w:t>
            </w:r>
            <w:r w:rsidR="0073395C">
              <w:rPr>
                <w:rFonts w:ascii="Segoe UI" w:hAnsi="Segoe UI" w:cs="Segoe UI"/>
                <w:bCs/>
                <w:sz w:val="19"/>
              </w:rPr>
              <w:t>Repe</w:t>
            </w:r>
            <w:r w:rsidR="0073395C" w:rsidRPr="00907EE3">
              <w:rPr>
                <w:rFonts w:ascii="Segoe UI" w:hAnsi="Segoe UI" w:cs="Segoe UI"/>
                <w:bCs/>
                <w:sz w:val="19"/>
              </w:rPr>
              <w:t>tentin / Repetent</w:t>
            </w:r>
            <w:r w:rsidR="0073395C" w:rsidRPr="00B95EE3">
              <w:rPr>
                <w:rFonts w:ascii="Segoe UI" w:hAnsi="Segoe UI" w:cs="Segoe UI"/>
                <w:bCs/>
                <w:sz w:val="19"/>
                <w:szCs w:val="19"/>
              </w:rPr>
              <w:t xml:space="preserve"> </w:t>
            </w:r>
          </w:p>
        </w:tc>
        <w:tc>
          <w:tcPr>
            <w:tcW w:w="3544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14:paraId="19A13704" w14:textId="77777777" w:rsidR="0073395C" w:rsidRPr="00907EE3" w:rsidRDefault="005E59A6" w:rsidP="00B00ABC">
            <w:pPr>
              <w:tabs>
                <w:tab w:val="left" w:pos="290"/>
                <w:tab w:val="left" w:pos="3261"/>
                <w:tab w:val="left" w:pos="9639"/>
              </w:tabs>
              <w:rPr>
                <w:rFonts w:ascii="Segoe UI" w:hAnsi="Segoe UI" w:cs="Segoe UI"/>
                <w:bCs/>
                <w:sz w:val="19"/>
              </w:rPr>
            </w:pPr>
            <w:sdt>
              <w:sdtPr>
                <w:rPr>
                  <w:rFonts w:ascii="Segoe UI" w:hAnsi="Segoe UI" w:cs="Segoe UI"/>
                  <w:bCs/>
                  <w:sz w:val="19"/>
                </w:rPr>
                <w:id w:val="20003111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395C" w:rsidRPr="00907EE3">
                  <w:rPr>
                    <w:rFonts w:ascii="Segoe UI Symbol" w:eastAsia="MS Gothic" w:hAnsi="Segoe UI Symbol" w:cs="Segoe UI Symbol"/>
                    <w:bCs/>
                    <w:sz w:val="19"/>
                  </w:rPr>
                  <w:t>☐</w:t>
                </w:r>
              </w:sdtContent>
            </w:sdt>
            <w:r w:rsidR="0073395C" w:rsidRPr="00907EE3">
              <w:rPr>
                <w:rFonts w:ascii="Segoe UI" w:hAnsi="Segoe UI" w:cs="Segoe UI"/>
                <w:bCs/>
                <w:sz w:val="19"/>
              </w:rPr>
              <w:t xml:space="preserve"> Detailhandelsassistentin / -assistent</w:t>
            </w:r>
          </w:p>
          <w:p w14:paraId="58C85E08" w14:textId="77777777" w:rsidR="0073395C" w:rsidRPr="00907EE3" w:rsidRDefault="005E59A6" w:rsidP="00B00ABC">
            <w:pPr>
              <w:tabs>
                <w:tab w:val="left" w:pos="290"/>
                <w:tab w:val="left" w:pos="3261"/>
                <w:tab w:val="left" w:pos="9639"/>
              </w:tabs>
              <w:rPr>
                <w:rFonts w:ascii="Segoe UI" w:hAnsi="Segoe UI" w:cs="Segoe UI"/>
                <w:bCs/>
                <w:sz w:val="19"/>
              </w:rPr>
            </w:pPr>
            <w:sdt>
              <w:sdtPr>
                <w:rPr>
                  <w:rFonts w:ascii="Segoe UI" w:hAnsi="Segoe UI" w:cs="Segoe UI"/>
                  <w:bCs/>
                  <w:sz w:val="19"/>
                </w:rPr>
                <w:id w:val="631491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395C" w:rsidRPr="00907EE3">
                  <w:rPr>
                    <w:rFonts w:ascii="Segoe UI Symbol" w:eastAsia="MS Gothic" w:hAnsi="Segoe UI Symbol" w:cs="Segoe UI Symbol"/>
                    <w:bCs/>
                    <w:sz w:val="19"/>
                  </w:rPr>
                  <w:t>☐</w:t>
                </w:r>
              </w:sdtContent>
            </w:sdt>
            <w:r w:rsidR="0073395C" w:rsidRPr="00907EE3">
              <w:rPr>
                <w:rFonts w:ascii="Segoe UI" w:hAnsi="Segoe UI" w:cs="Segoe UI"/>
                <w:bCs/>
                <w:sz w:val="19"/>
              </w:rPr>
              <w:t xml:space="preserve"> Detailhandelsfachfrau / -fachmann</w:t>
            </w:r>
          </w:p>
          <w:p w14:paraId="19CC40FC" w14:textId="77777777" w:rsidR="004426AE" w:rsidRDefault="005E59A6" w:rsidP="00B00ABC">
            <w:pPr>
              <w:tabs>
                <w:tab w:val="left" w:pos="290"/>
                <w:tab w:val="left" w:pos="3186"/>
                <w:tab w:val="left" w:pos="9639"/>
              </w:tabs>
              <w:rPr>
                <w:rFonts w:ascii="Segoe UI" w:hAnsi="Segoe UI" w:cs="Segoe UI"/>
                <w:bCs/>
                <w:sz w:val="19"/>
              </w:rPr>
            </w:pPr>
            <w:sdt>
              <w:sdtPr>
                <w:rPr>
                  <w:rFonts w:ascii="Segoe UI" w:hAnsi="Segoe UI" w:cs="Segoe UI"/>
                  <w:bCs/>
                  <w:sz w:val="19"/>
                </w:rPr>
                <w:id w:val="-5789091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395C" w:rsidRPr="00907EE3">
                  <w:rPr>
                    <w:rFonts w:ascii="Segoe UI Symbol" w:eastAsia="MS Gothic" w:hAnsi="Segoe UI Symbol" w:cs="Segoe UI Symbol"/>
                    <w:bCs/>
                    <w:sz w:val="19"/>
                  </w:rPr>
                  <w:t>☐</w:t>
                </w:r>
              </w:sdtContent>
            </w:sdt>
            <w:r w:rsidR="004426AE">
              <w:rPr>
                <w:rFonts w:ascii="Segoe UI" w:hAnsi="Segoe UI" w:cs="Segoe UI"/>
                <w:bCs/>
                <w:sz w:val="19"/>
              </w:rPr>
              <w:t xml:space="preserve"> Gestalten von Einkaufserlebnissen</w:t>
            </w:r>
            <w:r w:rsidR="0073395C" w:rsidRPr="00907EE3">
              <w:rPr>
                <w:rFonts w:ascii="Segoe UI" w:hAnsi="Segoe UI" w:cs="Segoe UI"/>
                <w:bCs/>
                <w:sz w:val="19"/>
              </w:rPr>
              <w:t xml:space="preserve"> </w:t>
            </w:r>
          </w:p>
          <w:p w14:paraId="4BE5C27C" w14:textId="77777777" w:rsidR="0073395C" w:rsidRPr="00B95EE3" w:rsidRDefault="005E59A6" w:rsidP="00B00ABC">
            <w:pPr>
              <w:tabs>
                <w:tab w:val="left" w:pos="290"/>
                <w:tab w:val="left" w:pos="3186"/>
                <w:tab w:val="left" w:pos="9639"/>
              </w:tabs>
              <w:rPr>
                <w:rFonts w:ascii="Segoe UI" w:hAnsi="Segoe UI" w:cs="Segoe UI"/>
                <w:bCs/>
                <w:sz w:val="19"/>
                <w:szCs w:val="19"/>
              </w:rPr>
            </w:pPr>
            <w:sdt>
              <w:sdtPr>
                <w:rPr>
                  <w:rFonts w:ascii="Segoe UI" w:hAnsi="Segoe UI" w:cs="Segoe UI"/>
                  <w:bCs/>
                  <w:sz w:val="19"/>
                </w:rPr>
                <w:id w:val="-9418367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395C" w:rsidRPr="00907EE3">
                  <w:rPr>
                    <w:rFonts w:ascii="Segoe UI Symbol" w:eastAsia="MS Gothic" w:hAnsi="Segoe UI Symbol" w:cs="Segoe UI Symbol"/>
                    <w:bCs/>
                    <w:sz w:val="19"/>
                  </w:rPr>
                  <w:t>☐</w:t>
                </w:r>
              </w:sdtContent>
            </w:sdt>
            <w:r w:rsidR="004426AE">
              <w:rPr>
                <w:rFonts w:ascii="Segoe UI" w:hAnsi="Segoe UI" w:cs="Segoe UI"/>
                <w:bCs/>
                <w:sz w:val="19"/>
              </w:rPr>
              <w:t xml:space="preserve"> Online-Shops</w:t>
            </w:r>
          </w:p>
        </w:tc>
      </w:tr>
      <w:tr w:rsidR="0073395C" w:rsidRPr="00B95EE3" w14:paraId="0B5FC78D" w14:textId="77777777" w:rsidTr="00B00ABC">
        <w:trPr>
          <w:cantSplit/>
          <w:trHeight w:val="270"/>
        </w:trPr>
        <w:tc>
          <w:tcPr>
            <w:tcW w:w="3240" w:type="dxa"/>
            <w:gridSpan w:val="2"/>
            <w:shd w:val="pct10" w:color="auto" w:fill="auto"/>
            <w:vAlign w:val="center"/>
          </w:tcPr>
          <w:p w14:paraId="18DFF7DC" w14:textId="77777777" w:rsidR="0073395C" w:rsidRPr="00B95EE3" w:rsidRDefault="0073395C" w:rsidP="00B00ABC">
            <w:pPr>
              <w:tabs>
                <w:tab w:val="left" w:pos="3261"/>
                <w:tab w:val="left" w:pos="9639"/>
              </w:tabs>
              <w:spacing w:after="120"/>
              <w:jc w:val="both"/>
              <w:rPr>
                <w:rFonts w:ascii="Segoe UI" w:hAnsi="Segoe UI" w:cs="Segoe UI"/>
                <w:bCs/>
                <w:sz w:val="19"/>
              </w:rPr>
            </w:pPr>
            <w:r w:rsidRPr="00B95EE3">
              <w:rPr>
                <w:rFonts w:ascii="Segoe UI" w:hAnsi="Segoe UI" w:cs="Segoe UI"/>
                <w:bCs/>
                <w:sz w:val="19"/>
              </w:rPr>
              <w:t>Prüfungs-Branchenschwerpunkt</w:t>
            </w:r>
          </w:p>
          <w:p w14:paraId="63346DBD" w14:textId="77777777" w:rsidR="0073395C" w:rsidRPr="00B95EE3" w:rsidRDefault="0073395C" w:rsidP="00B00ABC">
            <w:pPr>
              <w:tabs>
                <w:tab w:val="left" w:pos="3261"/>
                <w:tab w:val="left" w:pos="9639"/>
              </w:tabs>
              <w:spacing w:after="120" w:line="720" w:lineRule="auto"/>
              <w:jc w:val="both"/>
              <w:rPr>
                <w:rFonts w:ascii="Segoe UI" w:hAnsi="Segoe UI" w:cs="Segoe UI"/>
                <w:sz w:val="19"/>
              </w:rPr>
            </w:pPr>
            <w:r w:rsidRPr="00B95EE3">
              <w:rPr>
                <w:rFonts w:ascii="Segoe UI" w:hAnsi="Segoe UI" w:cs="Segoe UI"/>
                <w:bCs/>
                <w:sz w:val="19"/>
              </w:rPr>
              <w:t>(von Vorteil des besuchten üK)</w:t>
            </w:r>
          </w:p>
        </w:tc>
        <w:tc>
          <w:tcPr>
            <w:tcW w:w="7250" w:type="dxa"/>
            <w:gridSpan w:val="7"/>
            <w:tcBorders>
              <w:bottom w:val="single" w:sz="4" w:space="0" w:color="auto"/>
            </w:tcBorders>
          </w:tcPr>
          <w:p w14:paraId="6D62DC0D" w14:textId="77777777" w:rsidR="0073395C" w:rsidRPr="00B95EE3" w:rsidRDefault="0073395C" w:rsidP="00B00ABC">
            <w:pPr>
              <w:tabs>
                <w:tab w:val="left" w:pos="290"/>
                <w:tab w:val="left" w:pos="3261"/>
                <w:tab w:val="left" w:pos="9639"/>
              </w:tabs>
              <w:rPr>
                <w:rFonts w:ascii="Segoe UI" w:hAnsi="Segoe UI" w:cs="Segoe UI"/>
                <w:bCs/>
                <w:sz w:val="19"/>
                <w:szCs w:val="19"/>
              </w:rPr>
            </w:pPr>
            <w:r w:rsidRPr="00B95EE3">
              <w:rPr>
                <w:rFonts w:ascii="Segoe UI" w:hAnsi="Segoe UI" w:cs="Segoe UI"/>
                <w:bCs/>
                <w:sz w:val="19"/>
                <w:szCs w:val="19"/>
              </w:rPr>
              <w:t xml:space="preserve">Bitte </w:t>
            </w:r>
            <w:r w:rsidRPr="00B95EE3">
              <w:rPr>
                <w:rFonts w:ascii="Segoe UI" w:hAnsi="Segoe UI" w:cs="Segoe UI"/>
                <w:b/>
                <w:bCs/>
                <w:sz w:val="19"/>
                <w:szCs w:val="19"/>
              </w:rPr>
              <w:t>nur einen</w:t>
            </w:r>
            <w:r w:rsidRPr="00B95EE3">
              <w:rPr>
                <w:rFonts w:ascii="Segoe UI" w:hAnsi="Segoe UI" w:cs="Segoe UI"/>
                <w:bCs/>
                <w:sz w:val="19"/>
                <w:szCs w:val="19"/>
              </w:rPr>
              <w:t xml:space="preserve"> Branchenschwerpunkt (BSP) ankreuzen</w:t>
            </w:r>
          </w:p>
          <w:p w14:paraId="04A0CA40" w14:textId="77777777" w:rsidR="0073395C" w:rsidRPr="00B95EE3" w:rsidRDefault="005E59A6" w:rsidP="00B00ABC">
            <w:pPr>
              <w:tabs>
                <w:tab w:val="left" w:pos="290"/>
                <w:tab w:val="left" w:pos="3993"/>
                <w:tab w:val="left" w:pos="9639"/>
              </w:tabs>
              <w:rPr>
                <w:rFonts w:ascii="Segoe UI" w:hAnsi="Segoe UI" w:cs="Segoe UI"/>
                <w:bCs/>
                <w:sz w:val="19"/>
                <w:szCs w:val="19"/>
              </w:rPr>
            </w:pPr>
            <w:sdt>
              <w:sdtPr>
                <w:rPr>
                  <w:rFonts w:ascii="Segoe UI" w:hAnsi="Segoe UI" w:cs="Segoe UI"/>
                  <w:bCs/>
                  <w:sz w:val="19"/>
                  <w:szCs w:val="19"/>
                </w:rPr>
                <w:id w:val="2929551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395C" w:rsidRPr="00B95EE3">
                  <w:rPr>
                    <w:rFonts w:ascii="Segoe UI Symbol" w:eastAsia="MS Gothic" w:hAnsi="Segoe UI Symbol" w:cs="Segoe UI Symbol"/>
                    <w:bCs/>
                    <w:sz w:val="19"/>
                    <w:szCs w:val="19"/>
                  </w:rPr>
                  <w:t>☐</w:t>
                </w:r>
              </w:sdtContent>
            </w:sdt>
            <w:r w:rsidR="0073395C" w:rsidRPr="00B95EE3">
              <w:rPr>
                <w:rFonts w:ascii="Segoe UI" w:hAnsi="Segoe UI" w:cs="Segoe UI"/>
                <w:bCs/>
                <w:sz w:val="19"/>
                <w:szCs w:val="19"/>
              </w:rPr>
              <w:t xml:space="preserve"> DOB (Damenkonfektion)</w:t>
            </w:r>
            <w:r w:rsidR="0073395C" w:rsidRPr="00B95EE3">
              <w:rPr>
                <w:rFonts w:ascii="Segoe UI" w:hAnsi="Segoe UI" w:cs="Segoe UI"/>
                <w:bCs/>
                <w:sz w:val="19"/>
                <w:szCs w:val="19"/>
              </w:rPr>
              <w:tab/>
            </w:r>
            <w:sdt>
              <w:sdtPr>
                <w:rPr>
                  <w:rFonts w:ascii="Segoe UI" w:hAnsi="Segoe UI" w:cs="Segoe UI"/>
                  <w:bCs/>
                  <w:sz w:val="19"/>
                  <w:szCs w:val="19"/>
                </w:rPr>
                <w:id w:val="16835545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395C" w:rsidRPr="00B95EE3">
                  <w:rPr>
                    <w:rFonts w:ascii="Segoe UI Symbol" w:eastAsia="MS Gothic" w:hAnsi="Segoe UI Symbol" w:cs="Segoe UI Symbol"/>
                    <w:bCs/>
                    <w:sz w:val="19"/>
                    <w:szCs w:val="19"/>
                  </w:rPr>
                  <w:t>☐</w:t>
                </w:r>
              </w:sdtContent>
            </w:sdt>
            <w:r w:rsidR="0073395C" w:rsidRPr="00B95EE3">
              <w:rPr>
                <w:rFonts w:ascii="Segoe UI" w:hAnsi="Segoe UI" w:cs="Segoe UI"/>
                <w:bCs/>
                <w:sz w:val="19"/>
                <w:szCs w:val="19"/>
              </w:rPr>
              <w:t xml:space="preserve"> Lingerie</w:t>
            </w:r>
          </w:p>
          <w:p w14:paraId="277B9F8A" w14:textId="77777777" w:rsidR="0073395C" w:rsidRPr="00B95EE3" w:rsidRDefault="005E59A6" w:rsidP="00B00ABC">
            <w:pPr>
              <w:tabs>
                <w:tab w:val="left" w:pos="290"/>
                <w:tab w:val="left" w:pos="3993"/>
                <w:tab w:val="left" w:pos="9639"/>
              </w:tabs>
              <w:rPr>
                <w:rFonts w:ascii="Segoe UI" w:hAnsi="Segoe UI" w:cs="Segoe UI"/>
                <w:bCs/>
                <w:sz w:val="19"/>
                <w:szCs w:val="19"/>
              </w:rPr>
            </w:pPr>
            <w:sdt>
              <w:sdtPr>
                <w:rPr>
                  <w:rFonts w:ascii="Segoe UI" w:hAnsi="Segoe UI" w:cs="Segoe UI"/>
                  <w:bCs/>
                  <w:sz w:val="19"/>
                  <w:szCs w:val="19"/>
                </w:rPr>
                <w:id w:val="12566315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395C" w:rsidRPr="00B95EE3">
                  <w:rPr>
                    <w:rFonts w:ascii="Segoe UI Symbol" w:eastAsia="MS Gothic" w:hAnsi="Segoe UI Symbol" w:cs="Segoe UI Symbol"/>
                    <w:bCs/>
                    <w:sz w:val="19"/>
                    <w:szCs w:val="19"/>
                  </w:rPr>
                  <w:t>☐</w:t>
                </w:r>
              </w:sdtContent>
            </w:sdt>
            <w:r w:rsidR="0073395C" w:rsidRPr="00B95EE3">
              <w:rPr>
                <w:rFonts w:ascii="Segoe UI" w:hAnsi="Segoe UI" w:cs="Segoe UI"/>
                <w:bCs/>
                <w:sz w:val="19"/>
                <w:szCs w:val="19"/>
              </w:rPr>
              <w:t xml:space="preserve"> HAKA (Herrenkonfektion)</w:t>
            </w:r>
            <w:r w:rsidR="0073395C" w:rsidRPr="00B95EE3">
              <w:rPr>
                <w:rFonts w:ascii="Segoe UI" w:hAnsi="Segoe UI" w:cs="Segoe UI"/>
                <w:bCs/>
                <w:sz w:val="19"/>
                <w:szCs w:val="19"/>
              </w:rPr>
              <w:tab/>
            </w:r>
            <w:sdt>
              <w:sdtPr>
                <w:rPr>
                  <w:rFonts w:ascii="Segoe UI" w:hAnsi="Segoe UI" w:cs="Segoe UI"/>
                  <w:bCs/>
                  <w:sz w:val="19"/>
                  <w:szCs w:val="19"/>
                </w:rPr>
                <w:id w:val="-19488379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395C" w:rsidRPr="00B95EE3">
                  <w:rPr>
                    <w:rFonts w:ascii="Segoe UI Symbol" w:eastAsia="MS Gothic" w:hAnsi="Segoe UI Symbol" w:cs="Segoe UI Symbol"/>
                    <w:bCs/>
                    <w:sz w:val="19"/>
                    <w:szCs w:val="19"/>
                  </w:rPr>
                  <w:t>☐</w:t>
                </w:r>
              </w:sdtContent>
            </w:sdt>
            <w:r w:rsidR="0073395C" w:rsidRPr="00B95EE3">
              <w:rPr>
                <w:rFonts w:ascii="Segoe UI" w:hAnsi="Segoe UI" w:cs="Segoe UI"/>
                <w:bCs/>
                <w:sz w:val="19"/>
                <w:szCs w:val="19"/>
              </w:rPr>
              <w:t xml:space="preserve"> Mercerie / Wolle</w:t>
            </w:r>
          </w:p>
          <w:p w14:paraId="4CA44401" w14:textId="77777777" w:rsidR="0073395C" w:rsidRPr="00B95EE3" w:rsidRDefault="005E59A6" w:rsidP="00B00ABC">
            <w:pPr>
              <w:tabs>
                <w:tab w:val="left" w:pos="290"/>
                <w:tab w:val="left" w:pos="3993"/>
                <w:tab w:val="left" w:pos="9639"/>
              </w:tabs>
              <w:rPr>
                <w:rFonts w:ascii="Segoe UI" w:hAnsi="Segoe UI" w:cs="Segoe UI"/>
                <w:bCs/>
                <w:sz w:val="19"/>
                <w:szCs w:val="19"/>
              </w:rPr>
            </w:pPr>
            <w:sdt>
              <w:sdtPr>
                <w:rPr>
                  <w:rFonts w:ascii="Segoe UI" w:hAnsi="Segoe UI" w:cs="Segoe UI"/>
                  <w:bCs/>
                  <w:sz w:val="19"/>
                  <w:szCs w:val="19"/>
                </w:rPr>
                <w:id w:val="16396119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395C" w:rsidRPr="00B95EE3">
                  <w:rPr>
                    <w:rFonts w:ascii="Segoe UI Symbol" w:eastAsia="MS Gothic" w:hAnsi="Segoe UI Symbol" w:cs="Segoe UI Symbol"/>
                    <w:bCs/>
                    <w:sz w:val="19"/>
                    <w:szCs w:val="19"/>
                  </w:rPr>
                  <w:t>☐</w:t>
                </w:r>
              </w:sdtContent>
            </w:sdt>
            <w:r w:rsidR="0073395C" w:rsidRPr="00B95EE3">
              <w:rPr>
                <w:rFonts w:ascii="Segoe UI" w:hAnsi="Segoe UI" w:cs="Segoe UI"/>
                <w:bCs/>
                <w:sz w:val="19"/>
                <w:szCs w:val="19"/>
              </w:rPr>
              <w:t xml:space="preserve"> KIKO (Kinderkonfektion) </w:t>
            </w:r>
            <w:r w:rsidR="0073395C" w:rsidRPr="00B95EE3">
              <w:rPr>
                <w:rFonts w:ascii="Segoe UI" w:hAnsi="Segoe UI" w:cs="Segoe UI"/>
                <w:bCs/>
                <w:sz w:val="19"/>
                <w:szCs w:val="19"/>
              </w:rPr>
              <w:tab/>
            </w:r>
            <w:sdt>
              <w:sdtPr>
                <w:rPr>
                  <w:rFonts w:ascii="Segoe UI" w:hAnsi="Segoe UI" w:cs="Segoe UI"/>
                  <w:bCs/>
                  <w:sz w:val="19"/>
                  <w:szCs w:val="19"/>
                </w:rPr>
                <w:id w:val="2478599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395C" w:rsidRPr="00B95EE3">
                  <w:rPr>
                    <w:rFonts w:ascii="Segoe UI Symbol" w:eastAsia="MS Gothic" w:hAnsi="Segoe UI Symbol" w:cs="Segoe UI Symbol"/>
                    <w:bCs/>
                    <w:sz w:val="19"/>
                    <w:szCs w:val="19"/>
                  </w:rPr>
                  <w:t>☐</w:t>
                </w:r>
              </w:sdtContent>
            </w:sdt>
            <w:r w:rsidR="0073395C" w:rsidRPr="00B95EE3">
              <w:rPr>
                <w:rFonts w:ascii="Segoe UI" w:hAnsi="Segoe UI" w:cs="Segoe UI"/>
                <w:bCs/>
                <w:sz w:val="19"/>
                <w:szCs w:val="19"/>
              </w:rPr>
              <w:t xml:space="preserve"> Sport</w:t>
            </w:r>
          </w:p>
          <w:p w14:paraId="54D1B028" w14:textId="77777777" w:rsidR="0073395C" w:rsidRPr="00B95EE3" w:rsidRDefault="005E59A6" w:rsidP="00B00ABC">
            <w:pPr>
              <w:tabs>
                <w:tab w:val="left" w:pos="290"/>
                <w:tab w:val="left" w:pos="3261"/>
                <w:tab w:val="left" w:pos="9639"/>
              </w:tabs>
              <w:rPr>
                <w:rFonts w:ascii="Segoe UI" w:hAnsi="Segoe UI" w:cs="Segoe UI"/>
                <w:bCs/>
                <w:sz w:val="19"/>
                <w:szCs w:val="19"/>
              </w:rPr>
            </w:pPr>
            <w:sdt>
              <w:sdtPr>
                <w:rPr>
                  <w:rFonts w:ascii="Segoe UI" w:hAnsi="Segoe UI" w:cs="Segoe UI"/>
                  <w:bCs/>
                  <w:sz w:val="19"/>
                  <w:szCs w:val="19"/>
                </w:rPr>
                <w:id w:val="10871233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395C" w:rsidRPr="00B95EE3">
                  <w:rPr>
                    <w:rFonts w:ascii="Segoe UI Symbol" w:eastAsia="MS Gothic" w:hAnsi="Segoe UI Symbol" w:cs="Segoe UI Symbol"/>
                    <w:bCs/>
                    <w:sz w:val="19"/>
                    <w:szCs w:val="19"/>
                  </w:rPr>
                  <w:t>☐</w:t>
                </w:r>
              </w:sdtContent>
            </w:sdt>
            <w:r w:rsidR="0073395C" w:rsidRPr="00B95EE3">
              <w:rPr>
                <w:rFonts w:ascii="Segoe UI" w:hAnsi="Segoe UI" w:cs="Segoe UI"/>
                <w:bCs/>
                <w:sz w:val="19"/>
                <w:szCs w:val="19"/>
              </w:rPr>
              <w:t xml:space="preserve"> Heimtextilien</w:t>
            </w:r>
          </w:p>
        </w:tc>
      </w:tr>
      <w:tr w:rsidR="0073395C" w:rsidRPr="00B95EE3" w14:paraId="599BEB60" w14:textId="77777777" w:rsidTr="00B00ABC">
        <w:tc>
          <w:tcPr>
            <w:tcW w:w="3240" w:type="dxa"/>
            <w:gridSpan w:val="2"/>
            <w:shd w:val="pct10" w:color="auto" w:fill="auto"/>
          </w:tcPr>
          <w:p w14:paraId="7477179A" w14:textId="77777777" w:rsidR="0073395C" w:rsidRPr="00A525C6" w:rsidRDefault="0073395C" w:rsidP="00B00ABC">
            <w:pPr>
              <w:tabs>
                <w:tab w:val="left" w:pos="3261"/>
                <w:tab w:val="left" w:pos="9639"/>
              </w:tabs>
              <w:spacing w:before="120" w:after="120"/>
              <w:rPr>
                <w:rFonts w:ascii="Segoe UI" w:hAnsi="Segoe UI" w:cs="Segoe UI"/>
                <w:bCs/>
                <w:sz w:val="19"/>
              </w:rPr>
            </w:pPr>
            <w:r>
              <w:rPr>
                <w:rFonts w:ascii="Segoe UI" w:hAnsi="Segoe UI" w:cs="Segoe UI"/>
                <w:bCs/>
                <w:sz w:val="19"/>
              </w:rPr>
              <w:t>Name Lehr- oder Prüfungsbetrieb</w:t>
            </w:r>
          </w:p>
        </w:tc>
        <w:sdt>
          <w:sdtPr>
            <w:rPr>
              <w:rFonts w:ascii="Segoe UI" w:hAnsi="Segoe UI" w:cs="Segoe UI"/>
              <w:sz w:val="19"/>
              <w:szCs w:val="19"/>
            </w:rPr>
            <w:id w:val="1257557870"/>
            <w:placeholder>
              <w:docPart w:val="F2A6325D8B4343DDA3DD9DBAD0CC1F54"/>
            </w:placeholder>
            <w:showingPlcHdr/>
          </w:sdtPr>
          <w:sdtEndPr/>
          <w:sdtContent>
            <w:tc>
              <w:tcPr>
                <w:tcW w:w="7250" w:type="dxa"/>
                <w:gridSpan w:val="7"/>
              </w:tcPr>
              <w:p w14:paraId="17D175AB" w14:textId="77777777" w:rsidR="0073395C" w:rsidRPr="00B95EE3" w:rsidRDefault="0073395C" w:rsidP="00B00ABC">
                <w:pPr>
                  <w:tabs>
                    <w:tab w:val="left" w:pos="3261"/>
                    <w:tab w:val="left" w:pos="9639"/>
                  </w:tabs>
                  <w:spacing w:before="120"/>
                  <w:rPr>
                    <w:rFonts w:ascii="Segoe UI" w:hAnsi="Segoe UI" w:cs="Segoe UI"/>
                    <w:sz w:val="19"/>
                    <w:szCs w:val="19"/>
                  </w:rPr>
                </w:pPr>
                <w:r w:rsidRPr="00B95EE3">
                  <w:rPr>
                    <w:rStyle w:val="Platzhaltertext"/>
                    <w:rFonts w:ascii="Segoe UI" w:hAnsi="Segoe UI" w:cs="Segoe UI"/>
                    <w:sz w:val="19"/>
                    <w:szCs w:val="19"/>
                  </w:rPr>
                  <w:t>Lehrbetrieb</w:t>
                </w:r>
              </w:p>
            </w:tc>
          </w:sdtContent>
        </w:sdt>
      </w:tr>
      <w:tr w:rsidR="0073395C" w:rsidRPr="00B95EE3" w14:paraId="250A283B" w14:textId="77777777" w:rsidTr="00B00ABC">
        <w:tc>
          <w:tcPr>
            <w:tcW w:w="3240" w:type="dxa"/>
            <w:gridSpan w:val="2"/>
            <w:shd w:val="pct10" w:color="auto" w:fill="auto"/>
          </w:tcPr>
          <w:p w14:paraId="4DA19BF0" w14:textId="77777777" w:rsidR="0073395C" w:rsidRPr="00B95EE3" w:rsidRDefault="0073395C" w:rsidP="00B00ABC">
            <w:pPr>
              <w:tabs>
                <w:tab w:val="left" w:pos="3261"/>
                <w:tab w:val="left" w:pos="9639"/>
              </w:tabs>
              <w:spacing w:before="120" w:after="120"/>
              <w:rPr>
                <w:rFonts w:ascii="Segoe UI" w:hAnsi="Segoe UI" w:cs="Segoe UI"/>
                <w:sz w:val="19"/>
              </w:rPr>
            </w:pPr>
            <w:r w:rsidRPr="00B95EE3">
              <w:rPr>
                <w:rFonts w:ascii="Segoe UI" w:hAnsi="Segoe UI" w:cs="Segoe UI"/>
                <w:sz w:val="19"/>
              </w:rPr>
              <w:t>Adresse Prüfungsort (Strasse/Ort)</w:t>
            </w:r>
          </w:p>
        </w:tc>
        <w:sdt>
          <w:sdtPr>
            <w:rPr>
              <w:rFonts w:ascii="Segoe UI" w:hAnsi="Segoe UI" w:cs="Segoe UI"/>
              <w:sz w:val="19"/>
              <w:szCs w:val="19"/>
            </w:rPr>
            <w:id w:val="2001692465"/>
            <w:placeholder>
              <w:docPart w:val="5D3F07048AE34C2F839B509D3DF1AABB"/>
            </w:placeholder>
            <w:showingPlcHdr/>
          </w:sdtPr>
          <w:sdtEndPr/>
          <w:sdtContent>
            <w:tc>
              <w:tcPr>
                <w:tcW w:w="7250" w:type="dxa"/>
                <w:gridSpan w:val="7"/>
              </w:tcPr>
              <w:p w14:paraId="4BE82CC4" w14:textId="77777777" w:rsidR="0073395C" w:rsidRPr="00B95EE3" w:rsidRDefault="0073395C" w:rsidP="00B00ABC">
                <w:pPr>
                  <w:tabs>
                    <w:tab w:val="left" w:pos="3261"/>
                    <w:tab w:val="left" w:pos="9639"/>
                  </w:tabs>
                  <w:spacing w:before="120" w:after="120"/>
                  <w:rPr>
                    <w:rFonts w:ascii="Segoe UI" w:hAnsi="Segoe UI" w:cs="Segoe UI"/>
                    <w:sz w:val="19"/>
                    <w:szCs w:val="19"/>
                  </w:rPr>
                </w:pPr>
                <w:r w:rsidRPr="00B95EE3">
                  <w:rPr>
                    <w:rStyle w:val="Platzhaltertext"/>
                    <w:rFonts w:ascii="Segoe UI" w:hAnsi="Segoe UI" w:cs="Segoe UI"/>
                    <w:sz w:val="19"/>
                    <w:szCs w:val="19"/>
                  </w:rPr>
                  <w:t>Adresse Prüfungsort (Strasse / Ort)</w:t>
                </w:r>
              </w:p>
            </w:tc>
          </w:sdtContent>
        </w:sdt>
      </w:tr>
      <w:tr w:rsidR="0073395C" w:rsidRPr="00B95EE3" w14:paraId="10E84A25" w14:textId="77777777" w:rsidTr="00B00ABC">
        <w:trPr>
          <w:trHeight w:val="545"/>
        </w:trPr>
        <w:tc>
          <w:tcPr>
            <w:tcW w:w="3240" w:type="dxa"/>
            <w:gridSpan w:val="2"/>
            <w:shd w:val="pct10" w:color="auto" w:fill="auto"/>
            <w:vAlign w:val="center"/>
          </w:tcPr>
          <w:p w14:paraId="11B62EC9" w14:textId="77777777" w:rsidR="0073395C" w:rsidRPr="00B95EE3" w:rsidRDefault="0073395C" w:rsidP="00B00ABC">
            <w:pPr>
              <w:tabs>
                <w:tab w:val="left" w:pos="3261"/>
                <w:tab w:val="left" w:pos="9639"/>
              </w:tabs>
              <w:spacing w:before="120" w:after="120"/>
              <w:rPr>
                <w:rFonts w:ascii="Segoe UI" w:hAnsi="Segoe UI" w:cs="Segoe UI"/>
                <w:sz w:val="19"/>
              </w:rPr>
            </w:pPr>
            <w:r w:rsidRPr="00B95EE3">
              <w:rPr>
                <w:rFonts w:ascii="Segoe UI" w:hAnsi="Segoe UI" w:cs="Segoe UI"/>
                <w:sz w:val="19"/>
              </w:rPr>
              <w:t>Name Berufsbildner/in</w:t>
            </w:r>
          </w:p>
        </w:tc>
        <w:sdt>
          <w:sdtPr>
            <w:rPr>
              <w:rFonts w:ascii="Segoe UI" w:hAnsi="Segoe UI" w:cs="Segoe UI"/>
              <w:sz w:val="19"/>
              <w:szCs w:val="19"/>
            </w:rPr>
            <w:id w:val="-1623680881"/>
            <w:placeholder>
              <w:docPart w:val="ECB4E6C081D441BDB6A02D20A484D3C1"/>
            </w:placeholder>
            <w:showingPlcHdr/>
          </w:sdtPr>
          <w:sdtEndPr/>
          <w:sdtContent>
            <w:tc>
              <w:tcPr>
                <w:tcW w:w="7250" w:type="dxa"/>
                <w:gridSpan w:val="7"/>
              </w:tcPr>
              <w:p w14:paraId="152D9636" w14:textId="77777777" w:rsidR="0073395C" w:rsidRPr="00B95EE3" w:rsidRDefault="0073395C" w:rsidP="00B00ABC">
                <w:pPr>
                  <w:tabs>
                    <w:tab w:val="left" w:pos="3261"/>
                    <w:tab w:val="left" w:pos="9639"/>
                  </w:tabs>
                  <w:spacing w:before="120" w:after="120"/>
                  <w:ind w:left="-353" w:firstLine="353"/>
                  <w:rPr>
                    <w:rFonts w:ascii="Segoe UI" w:hAnsi="Segoe UI" w:cs="Segoe UI"/>
                    <w:sz w:val="19"/>
                    <w:szCs w:val="19"/>
                  </w:rPr>
                </w:pPr>
                <w:r w:rsidRPr="00B95EE3">
                  <w:rPr>
                    <w:rStyle w:val="Platzhaltertext"/>
                    <w:rFonts w:ascii="Segoe UI" w:hAnsi="Segoe UI" w:cs="Segoe UI"/>
                    <w:sz w:val="19"/>
                    <w:szCs w:val="19"/>
                  </w:rPr>
                  <w:t>Name des Berufsbildner</w:t>
                </w:r>
              </w:p>
            </w:tc>
          </w:sdtContent>
        </w:sdt>
      </w:tr>
      <w:tr w:rsidR="0073395C" w:rsidRPr="00B95EE3" w14:paraId="30C5CBE9" w14:textId="77777777" w:rsidTr="00B00ABC">
        <w:trPr>
          <w:trHeight w:val="545"/>
        </w:trPr>
        <w:tc>
          <w:tcPr>
            <w:tcW w:w="3240" w:type="dxa"/>
            <w:gridSpan w:val="2"/>
            <w:shd w:val="pct10" w:color="auto" w:fill="auto"/>
            <w:vAlign w:val="center"/>
          </w:tcPr>
          <w:p w14:paraId="3A712D95" w14:textId="77777777" w:rsidR="0073395C" w:rsidRPr="00B95EE3" w:rsidRDefault="0073395C" w:rsidP="00B00ABC">
            <w:pPr>
              <w:tabs>
                <w:tab w:val="left" w:pos="3261"/>
                <w:tab w:val="left" w:pos="9639"/>
              </w:tabs>
              <w:spacing w:before="120" w:after="120"/>
              <w:rPr>
                <w:rFonts w:ascii="Segoe UI" w:hAnsi="Segoe UI" w:cs="Segoe UI"/>
                <w:sz w:val="19"/>
              </w:rPr>
            </w:pPr>
            <w:r>
              <w:rPr>
                <w:rFonts w:ascii="Segoe UI" w:hAnsi="Segoe UI" w:cs="Segoe UI"/>
                <w:sz w:val="19"/>
              </w:rPr>
              <w:t>Telefon-Nr. Betrieb</w:t>
            </w:r>
          </w:p>
        </w:tc>
        <w:sdt>
          <w:sdtPr>
            <w:rPr>
              <w:rFonts w:ascii="Segoe UI" w:hAnsi="Segoe UI" w:cs="Segoe UI"/>
              <w:sz w:val="19"/>
              <w:szCs w:val="19"/>
            </w:rPr>
            <w:id w:val="1530222540"/>
            <w:placeholder>
              <w:docPart w:val="33569D08946747088DAA38EAFD072322"/>
            </w:placeholder>
            <w:showingPlcHdr/>
          </w:sdtPr>
          <w:sdtEndPr/>
          <w:sdtContent>
            <w:tc>
              <w:tcPr>
                <w:tcW w:w="7250" w:type="dxa"/>
                <w:gridSpan w:val="7"/>
              </w:tcPr>
              <w:p w14:paraId="22EE7330" w14:textId="77777777" w:rsidR="0073395C" w:rsidRDefault="0073395C" w:rsidP="00B00ABC">
                <w:pPr>
                  <w:tabs>
                    <w:tab w:val="left" w:pos="3261"/>
                    <w:tab w:val="left" w:pos="9639"/>
                  </w:tabs>
                  <w:spacing w:before="120" w:after="120"/>
                  <w:ind w:left="-353" w:firstLine="353"/>
                  <w:rPr>
                    <w:rFonts w:ascii="Segoe UI" w:hAnsi="Segoe UI" w:cs="Segoe UI"/>
                    <w:sz w:val="19"/>
                    <w:szCs w:val="19"/>
                  </w:rPr>
                </w:pPr>
                <w:r w:rsidRPr="00B95EE3">
                  <w:rPr>
                    <w:rStyle w:val="Platzhaltertext"/>
                    <w:rFonts w:ascii="Segoe UI" w:hAnsi="Segoe UI" w:cs="Segoe UI"/>
                    <w:sz w:val="19"/>
                    <w:szCs w:val="19"/>
                  </w:rPr>
                  <w:t>Telefon-Nr.</w:t>
                </w:r>
              </w:p>
            </w:tc>
          </w:sdtContent>
        </w:sdt>
      </w:tr>
      <w:tr w:rsidR="0073395C" w:rsidRPr="00B95EE3" w14:paraId="62802DC0" w14:textId="77777777" w:rsidTr="00B00ABC">
        <w:trPr>
          <w:trHeight w:val="545"/>
        </w:trPr>
        <w:tc>
          <w:tcPr>
            <w:tcW w:w="3240" w:type="dxa"/>
            <w:gridSpan w:val="2"/>
            <w:shd w:val="pct10" w:color="auto" w:fill="auto"/>
            <w:vAlign w:val="center"/>
          </w:tcPr>
          <w:p w14:paraId="2F2C6A75" w14:textId="77777777" w:rsidR="0073395C" w:rsidRPr="00B95EE3" w:rsidRDefault="0073395C" w:rsidP="00B00ABC">
            <w:pPr>
              <w:tabs>
                <w:tab w:val="left" w:pos="3261"/>
                <w:tab w:val="left" w:pos="9639"/>
              </w:tabs>
              <w:spacing w:before="120" w:after="120"/>
              <w:rPr>
                <w:rFonts w:ascii="Segoe UI" w:hAnsi="Segoe UI" w:cs="Segoe UI"/>
                <w:sz w:val="19"/>
              </w:rPr>
            </w:pPr>
            <w:r>
              <w:rPr>
                <w:rFonts w:ascii="Segoe UI" w:hAnsi="Segoe UI" w:cs="Segoe UI"/>
                <w:sz w:val="19"/>
              </w:rPr>
              <w:t>E-Mail-Adresse Betrieb</w:t>
            </w:r>
          </w:p>
        </w:tc>
        <w:sdt>
          <w:sdtPr>
            <w:rPr>
              <w:rFonts w:ascii="Segoe UI" w:hAnsi="Segoe UI" w:cs="Segoe UI"/>
              <w:sz w:val="19"/>
              <w:szCs w:val="19"/>
            </w:rPr>
            <w:id w:val="1246382014"/>
            <w:placeholder>
              <w:docPart w:val="64E17D9F1BF94D8D957A01F48D1D0875"/>
            </w:placeholder>
            <w:showingPlcHdr/>
          </w:sdtPr>
          <w:sdtEndPr/>
          <w:sdtContent>
            <w:tc>
              <w:tcPr>
                <w:tcW w:w="7250" w:type="dxa"/>
                <w:gridSpan w:val="7"/>
              </w:tcPr>
              <w:p w14:paraId="55FCE8EA" w14:textId="77777777" w:rsidR="0073395C" w:rsidRPr="00B95EE3" w:rsidRDefault="0073395C" w:rsidP="00B00ABC">
                <w:pPr>
                  <w:tabs>
                    <w:tab w:val="left" w:pos="3261"/>
                    <w:tab w:val="left" w:pos="9639"/>
                  </w:tabs>
                  <w:spacing w:before="120" w:after="120"/>
                  <w:ind w:left="-353" w:firstLine="353"/>
                  <w:rPr>
                    <w:rFonts w:ascii="Segoe UI" w:hAnsi="Segoe UI" w:cs="Segoe UI"/>
                    <w:sz w:val="19"/>
                    <w:szCs w:val="19"/>
                  </w:rPr>
                </w:pPr>
                <w:r w:rsidRPr="00B95EE3">
                  <w:rPr>
                    <w:rStyle w:val="Platzhaltertext"/>
                    <w:rFonts w:ascii="Segoe UI" w:hAnsi="Segoe UI" w:cs="Segoe UI"/>
                    <w:sz w:val="19"/>
                    <w:szCs w:val="19"/>
                  </w:rPr>
                  <w:t>E-Mail</w:t>
                </w:r>
              </w:p>
            </w:tc>
          </w:sdtContent>
        </w:sdt>
      </w:tr>
      <w:tr w:rsidR="0073395C" w:rsidRPr="00B95EE3" w14:paraId="63E2A06D" w14:textId="77777777" w:rsidTr="00B00ABC">
        <w:trPr>
          <w:cantSplit/>
          <w:trHeight w:val="265"/>
        </w:trPr>
        <w:tc>
          <w:tcPr>
            <w:tcW w:w="3240" w:type="dxa"/>
            <w:gridSpan w:val="2"/>
            <w:shd w:val="pct10" w:color="auto" w:fill="auto"/>
          </w:tcPr>
          <w:p w14:paraId="6A68094C" w14:textId="77777777" w:rsidR="0073395C" w:rsidRPr="00B95EE3" w:rsidRDefault="0073395C" w:rsidP="00B00ABC">
            <w:pPr>
              <w:pStyle w:val="berschrift1"/>
              <w:rPr>
                <w:rFonts w:ascii="Segoe UI" w:hAnsi="Segoe UI" w:cs="Segoe UI"/>
                <w:bCs w:val="0"/>
              </w:rPr>
            </w:pPr>
            <w:r w:rsidRPr="00B95EE3">
              <w:rPr>
                <w:rFonts w:ascii="Segoe UI" w:hAnsi="Segoe UI" w:cs="Segoe UI"/>
                <w:bCs w:val="0"/>
              </w:rPr>
              <w:t>Öffnungszeiten Lehrbetrieb</w:t>
            </w:r>
          </w:p>
        </w:tc>
        <w:tc>
          <w:tcPr>
            <w:tcW w:w="1200" w:type="dxa"/>
            <w:shd w:val="clear" w:color="auto" w:fill="F3F3F3"/>
          </w:tcPr>
          <w:p w14:paraId="34398DB0" w14:textId="77777777" w:rsidR="0073395C" w:rsidRPr="00B95EE3" w:rsidRDefault="0073395C" w:rsidP="00B00ABC">
            <w:pPr>
              <w:tabs>
                <w:tab w:val="left" w:pos="3191"/>
                <w:tab w:val="left" w:pos="3261"/>
                <w:tab w:val="left" w:pos="9639"/>
              </w:tabs>
              <w:spacing w:before="120" w:after="120"/>
              <w:ind w:right="213"/>
              <w:jc w:val="center"/>
              <w:rPr>
                <w:rFonts w:ascii="Segoe UI" w:hAnsi="Segoe UI" w:cs="Segoe UI"/>
                <w:sz w:val="19"/>
                <w:szCs w:val="19"/>
              </w:rPr>
            </w:pPr>
            <w:r w:rsidRPr="00B95EE3">
              <w:rPr>
                <w:rFonts w:ascii="Segoe UI" w:hAnsi="Segoe UI" w:cs="Segoe UI"/>
                <w:sz w:val="19"/>
                <w:szCs w:val="19"/>
              </w:rPr>
              <w:t>Mo.</w:t>
            </w:r>
          </w:p>
        </w:tc>
        <w:tc>
          <w:tcPr>
            <w:tcW w:w="1320" w:type="dxa"/>
            <w:shd w:val="clear" w:color="auto" w:fill="F3F3F3"/>
          </w:tcPr>
          <w:p w14:paraId="1EFD740D" w14:textId="77777777" w:rsidR="0073395C" w:rsidRPr="00B95EE3" w:rsidRDefault="0073395C" w:rsidP="00B00ABC">
            <w:pPr>
              <w:tabs>
                <w:tab w:val="left" w:pos="3191"/>
                <w:tab w:val="left" w:pos="3261"/>
                <w:tab w:val="left" w:pos="9639"/>
              </w:tabs>
              <w:spacing w:before="120" w:after="120"/>
              <w:ind w:right="213"/>
              <w:jc w:val="center"/>
              <w:rPr>
                <w:rFonts w:ascii="Segoe UI" w:hAnsi="Segoe UI" w:cs="Segoe UI"/>
                <w:sz w:val="19"/>
                <w:szCs w:val="19"/>
                <w:lang w:val="it-IT"/>
              </w:rPr>
            </w:pPr>
            <w:r w:rsidRPr="00B95EE3">
              <w:rPr>
                <w:rFonts w:ascii="Segoe UI" w:hAnsi="Segoe UI" w:cs="Segoe UI"/>
                <w:sz w:val="19"/>
                <w:szCs w:val="19"/>
                <w:lang w:val="it-IT"/>
              </w:rPr>
              <w:t>Di.</w:t>
            </w:r>
          </w:p>
        </w:tc>
        <w:tc>
          <w:tcPr>
            <w:tcW w:w="1200" w:type="dxa"/>
            <w:gridSpan w:val="2"/>
            <w:shd w:val="clear" w:color="auto" w:fill="F3F3F3"/>
          </w:tcPr>
          <w:p w14:paraId="7C59EBC3" w14:textId="77777777" w:rsidR="0073395C" w:rsidRPr="00B95EE3" w:rsidRDefault="0073395C" w:rsidP="00B00ABC">
            <w:pPr>
              <w:tabs>
                <w:tab w:val="left" w:pos="3191"/>
                <w:tab w:val="left" w:pos="3261"/>
                <w:tab w:val="left" w:pos="9639"/>
              </w:tabs>
              <w:spacing w:before="120" w:after="120"/>
              <w:ind w:right="213"/>
              <w:jc w:val="center"/>
              <w:rPr>
                <w:rFonts w:ascii="Segoe UI" w:hAnsi="Segoe UI" w:cs="Segoe UI"/>
                <w:sz w:val="19"/>
                <w:szCs w:val="19"/>
                <w:lang w:val="it-IT"/>
              </w:rPr>
            </w:pPr>
            <w:r w:rsidRPr="00B95EE3">
              <w:rPr>
                <w:rFonts w:ascii="Segoe UI" w:hAnsi="Segoe UI" w:cs="Segoe UI"/>
                <w:sz w:val="19"/>
                <w:szCs w:val="19"/>
                <w:lang w:val="it-IT"/>
              </w:rPr>
              <w:t>Mi.</w:t>
            </w:r>
          </w:p>
        </w:tc>
        <w:tc>
          <w:tcPr>
            <w:tcW w:w="1200" w:type="dxa"/>
            <w:shd w:val="clear" w:color="auto" w:fill="F3F3F3"/>
          </w:tcPr>
          <w:p w14:paraId="20B69E43" w14:textId="77777777" w:rsidR="0073395C" w:rsidRPr="00B95EE3" w:rsidRDefault="0073395C" w:rsidP="00B00ABC">
            <w:pPr>
              <w:tabs>
                <w:tab w:val="left" w:pos="3191"/>
                <w:tab w:val="left" w:pos="3261"/>
                <w:tab w:val="left" w:pos="9639"/>
              </w:tabs>
              <w:spacing w:before="120" w:after="120"/>
              <w:ind w:right="213"/>
              <w:jc w:val="center"/>
              <w:rPr>
                <w:rFonts w:ascii="Segoe UI" w:hAnsi="Segoe UI" w:cs="Segoe UI"/>
                <w:sz w:val="19"/>
                <w:szCs w:val="19"/>
                <w:lang w:val="it-IT"/>
              </w:rPr>
            </w:pPr>
            <w:r w:rsidRPr="00B95EE3">
              <w:rPr>
                <w:rFonts w:ascii="Segoe UI" w:hAnsi="Segoe UI" w:cs="Segoe UI"/>
                <w:sz w:val="19"/>
                <w:szCs w:val="19"/>
                <w:lang w:val="it-IT"/>
              </w:rPr>
              <w:t>Do.</w:t>
            </w:r>
          </w:p>
        </w:tc>
        <w:tc>
          <w:tcPr>
            <w:tcW w:w="1200" w:type="dxa"/>
            <w:shd w:val="clear" w:color="auto" w:fill="F3F3F3"/>
          </w:tcPr>
          <w:p w14:paraId="18E24516" w14:textId="77777777" w:rsidR="0073395C" w:rsidRPr="00B95EE3" w:rsidRDefault="0073395C" w:rsidP="00B00ABC">
            <w:pPr>
              <w:tabs>
                <w:tab w:val="left" w:pos="3191"/>
                <w:tab w:val="left" w:pos="3261"/>
                <w:tab w:val="left" w:pos="9639"/>
              </w:tabs>
              <w:spacing w:before="120" w:after="120"/>
              <w:ind w:right="213"/>
              <w:jc w:val="center"/>
              <w:rPr>
                <w:rFonts w:ascii="Segoe UI" w:hAnsi="Segoe UI" w:cs="Segoe UI"/>
                <w:sz w:val="19"/>
                <w:szCs w:val="19"/>
              </w:rPr>
            </w:pPr>
            <w:r w:rsidRPr="00B95EE3">
              <w:rPr>
                <w:rFonts w:ascii="Segoe UI" w:hAnsi="Segoe UI" w:cs="Segoe UI"/>
                <w:sz w:val="19"/>
                <w:szCs w:val="19"/>
              </w:rPr>
              <w:t>Fr.</w:t>
            </w:r>
          </w:p>
        </w:tc>
        <w:tc>
          <w:tcPr>
            <w:tcW w:w="1130" w:type="dxa"/>
            <w:shd w:val="clear" w:color="auto" w:fill="F3F3F3"/>
          </w:tcPr>
          <w:p w14:paraId="3B81212D" w14:textId="77777777" w:rsidR="0073395C" w:rsidRPr="00B95EE3" w:rsidRDefault="0073395C" w:rsidP="00B00ABC">
            <w:pPr>
              <w:tabs>
                <w:tab w:val="left" w:pos="3191"/>
                <w:tab w:val="left" w:pos="3261"/>
                <w:tab w:val="left" w:pos="9639"/>
              </w:tabs>
              <w:spacing w:before="120" w:after="120"/>
              <w:ind w:right="213"/>
              <w:jc w:val="center"/>
              <w:rPr>
                <w:rFonts w:ascii="Segoe UI" w:hAnsi="Segoe UI" w:cs="Segoe UI"/>
                <w:sz w:val="19"/>
                <w:szCs w:val="19"/>
              </w:rPr>
            </w:pPr>
            <w:r w:rsidRPr="00B95EE3">
              <w:rPr>
                <w:rFonts w:ascii="Segoe UI" w:hAnsi="Segoe UI" w:cs="Segoe UI"/>
                <w:sz w:val="19"/>
                <w:szCs w:val="19"/>
              </w:rPr>
              <w:t>Sa.</w:t>
            </w:r>
          </w:p>
        </w:tc>
      </w:tr>
      <w:tr w:rsidR="0073395C" w:rsidRPr="00B95EE3" w14:paraId="061CA400" w14:textId="77777777" w:rsidTr="00B00ABC">
        <w:trPr>
          <w:cantSplit/>
          <w:trHeight w:val="371"/>
        </w:trPr>
        <w:tc>
          <w:tcPr>
            <w:tcW w:w="1560" w:type="dxa"/>
            <w:shd w:val="pct10" w:color="auto" w:fill="auto"/>
          </w:tcPr>
          <w:p w14:paraId="083150B7" w14:textId="77777777" w:rsidR="0073395C" w:rsidRPr="00B95EE3" w:rsidRDefault="0073395C" w:rsidP="00B00ABC">
            <w:pPr>
              <w:tabs>
                <w:tab w:val="left" w:pos="3261"/>
                <w:tab w:val="left" w:pos="9639"/>
              </w:tabs>
              <w:spacing w:before="120" w:after="120"/>
              <w:rPr>
                <w:rFonts w:ascii="Segoe UI" w:hAnsi="Segoe UI" w:cs="Segoe UI"/>
                <w:sz w:val="19"/>
              </w:rPr>
            </w:pPr>
            <w:r w:rsidRPr="00B95EE3">
              <w:rPr>
                <w:rFonts w:ascii="Segoe UI" w:hAnsi="Segoe UI" w:cs="Segoe UI"/>
                <w:sz w:val="19"/>
              </w:rPr>
              <w:t>Vormittag</w:t>
            </w:r>
          </w:p>
        </w:tc>
        <w:tc>
          <w:tcPr>
            <w:tcW w:w="1680" w:type="dxa"/>
            <w:vMerge w:val="restart"/>
            <w:shd w:val="pct10" w:color="auto" w:fill="auto"/>
          </w:tcPr>
          <w:p w14:paraId="66F22B29" w14:textId="77777777" w:rsidR="0073395C" w:rsidRPr="00B95EE3" w:rsidRDefault="0073395C" w:rsidP="00B00ABC">
            <w:pPr>
              <w:tabs>
                <w:tab w:val="left" w:pos="3191"/>
                <w:tab w:val="left" w:pos="3261"/>
                <w:tab w:val="left" w:pos="9639"/>
              </w:tabs>
              <w:spacing w:before="120" w:after="120"/>
              <w:ind w:right="213"/>
              <w:rPr>
                <w:rFonts w:ascii="Segoe UI" w:hAnsi="Segoe UI" w:cs="Segoe UI"/>
                <w:sz w:val="19"/>
              </w:rPr>
            </w:pPr>
            <w:r w:rsidRPr="00B95EE3">
              <w:rPr>
                <w:rFonts w:ascii="Segoe UI" w:hAnsi="Segoe UI" w:cs="Segoe UI"/>
                <w:sz w:val="19"/>
              </w:rPr>
              <w:t xml:space="preserve">Bitte </w:t>
            </w:r>
            <w:r w:rsidRPr="00B95EE3">
              <w:rPr>
                <w:rFonts w:ascii="Segoe UI" w:hAnsi="Segoe UI" w:cs="Segoe UI"/>
                <w:b/>
                <w:bCs/>
                <w:sz w:val="19"/>
                <w:u w:val="single"/>
              </w:rPr>
              <w:t>Zeiten</w:t>
            </w:r>
            <w:r w:rsidRPr="00B95EE3">
              <w:rPr>
                <w:rFonts w:ascii="Segoe UI" w:hAnsi="Segoe UI" w:cs="Segoe UI"/>
                <w:sz w:val="19"/>
              </w:rPr>
              <w:t xml:space="preserve"> genau angeben</w:t>
            </w:r>
          </w:p>
        </w:tc>
        <w:tc>
          <w:tcPr>
            <w:tcW w:w="1200" w:type="dxa"/>
          </w:tcPr>
          <w:p w14:paraId="736EA3F3" w14:textId="77777777" w:rsidR="0073395C" w:rsidRPr="00B95EE3" w:rsidRDefault="005E59A6" w:rsidP="00B00ABC">
            <w:pPr>
              <w:tabs>
                <w:tab w:val="left" w:pos="3261"/>
                <w:tab w:val="left" w:pos="9639"/>
              </w:tabs>
              <w:spacing w:before="120" w:after="120"/>
              <w:rPr>
                <w:rFonts w:ascii="Segoe UI" w:hAnsi="Segoe UI" w:cs="Segoe UI"/>
                <w:sz w:val="19"/>
                <w:szCs w:val="19"/>
              </w:rPr>
            </w:pPr>
            <w:sdt>
              <w:sdtPr>
                <w:rPr>
                  <w:rFonts w:ascii="Segoe UI" w:hAnsi="Segoe UI" w:cs="Segoe UI"/>
                  <w:sz w:val="19"/>
                  <w:szCs w:val="19"/>
                </w:rPr>
                <w:id w:val="1407497998"/>
                <w:placeholder>
                  <w:docPart w:val="3EDA07AB704E4A6289FA9F375E5673F7"/>
                </w:placeholder>
                <w:showingPlcHdr/>
              </w:sdtPr>
              <w:sdtEndPr/>
              <w:sdtContent/>
            </w:sdt>
            <w:r w:rsidR="0073395C" w:rsidRPr="00B95EE3">
              <w:rPr>
                <w:rFonts w:ascii="Segoe UI" w:hAnsi="Segoe UI" w:cs="Segoe UI"/>
                <w:sz w:val="19"/>
                <w:szCs w:val="19"/>
              </w:rPr>
              <w:t xml:space="preserve"> </w:t>
            </w:r>
            <w:sdt>
              <w:sdtPr>
                <w:rPr>
                  <w:rFonts w:ascii="Segoe UI" w:hAnsi="Segoe UI" w:cs="Segoe UI"/>
                  <w:sz w:val="19"/>
                  <w:szCs w:val="19"/>
                </w:rPr>
                <w:id w:val="-1040663138"/>
                <w:placeholder>
                  <w:docPart w:val="A040FCC7A46E405481431048CDF3DD5D"/>
                </w:placeholder>
                <w:showingPlcHdr/>
              </w:sdtPr>
              <w:sdtEndPr/>
              <w:sdtContent>
                <w:r w:rsidR="0073395C" w:rsidRPr="00B95EE3">
                  <w:rPr>
                    <w:rStyle w:val="Platzhaltertext"/>
                    <w:rFonts w:ascii="Segoe UI" w:hAnsi="Segoe UI" w:cs="Segoe UI"/>
                    <w:sz w:val="19"/>
                    <w:szCs w:val="19"/>
                  </w:rPr>
                  <w:t>Zeit</w:t>
                </w:r>
              </w:sdtContent>
            </w:sdt>
          </w:p>
        </w:tc>
        <w:tc>
          <w:tcPr>
            <w:tcW w:w="1320" w:type="dxa"/>
          </w:tcPr>
          <w:p w14:paraId="76949C3B" w14:textId="77777777" w:rsidR="0073395C" w:rsidRPr="00B95EE3" w:rsidRDefault="005E59A6" w:rsidP="00B00ABC">
            <w:pPr>
              <w:tabs>
                <w:tab w:val="left" w:pos="3261"/>
                <w:tab w:val="left" w:pos="9639"/>
              </w:tabs>
              <w:spacing w:before="120" w:after="120"/>
              <w:rPr>
                <w:rFonts w:ascii="Segoe UI" w:hAnsi="Segoe UI" w:cs="Segoe UI"/>
                <w:sz w:val="19"/>
                <w:szCs w:val="19"/>
              </w:rPr>
            </w:pPr>
            <w:sdt>
              <w:sdtPr>
                <w:rPr>
                  <w:rFonts w:ascii="Segoe UI" w:hAnsi="Segoe UI" w:cs="Segoe UI"/>
                  <w:sz w:val="19"/>
                  <w:szCs w:val="19"/>
                </w:rPr>
                <w:id w:val="1546488311"/>
                <w:placeholder>
                  <w:docPart w:val="3622090391614B44867D4BE6062F00AA"/>
                </w:placeholder>
                <w:showingPlcHdr/>
              </w:sdtPr>
              <w:sdtEndPr/>
              <w:sdtContent/>
            </w:sdt>
            <w:r w:rsidR="0073395C" w:rsidRPr="00B95EE3">
              <w:rPr>
                <w:rFonts w:ascii="Segoe UI" w:hAnsi="Segoe UI" w:cs="Segoe UI"/>
                <w:sz w:val="19"/>
                <w:szCs w:val="19"/>
              </w:rPr>
              <w:t xml:space="preserve"> </w:t>
            </w:r>
            <w:sdt>
              <w:sdtPr>
                <w:rPr>
                  <w:rFonts w:ascii="Segoe UI" w:hAnsi="Segoe UI" w:cs="Segoe UI"/>
                  <w:sz w:val="19"/>
                  <w:szCs w:val="19"/>
                </w:rPr>
                <w:id w:val="1740517443"/>
                <w:placeholder>
                  <w:docPart w:val="404367B7EC2C40FE848BFA35729BC8E2"/>
                </w:placeholder>
              </w:sdtPr>
              <w:sdtEndPr/>
              <w:sdtContent>
                <w:sdt>
                  <w:sdtPr>
                    <w:rPr>
                      <w:rFonts w:ascii="Segoe UI" w:hAnsi="Segoe UI" w:cs="Segoe UI"/>
                      <w:sz w:val="19"/>
                      <w:szCs w:val="19"/>
                    </w:rPr>
                    <w:id w:val="-153455737"/>
                    <w:placeholder>
                      <w:docPart w:val="847B989743E2407D9328336E2A5B40A1"/>
                    </w:placeholder>
                    <w:showingPlcHdr/>
                  </w:sdtPr>
                  <w:sdtEndPr/>
                  <w:sdtContent>
                    <w:r w:rsidR="0073395C" w:rsidRPr="00B95EE3">
                      <w:rPr>
                        <w:rStyle w:val="Platzhaltertext"/>
                        <w:rFonts w:ascii="Segoe UI" w:hAnsi="Segoe UI" w:cs="Segoe UI"/>
                        <w:sz w:val="19"/>
                        <w:szCs w:val="19"/>
                      </w:rPr>
                      <w:t>Zeit</w:t>
                    </w:r>
                  </w:sdtContent>
                </w:sdt>
              </w:sdtContent>
            </w:sdt>
          </w:p>
        </w:tc>
        <w:tc>
          <w:tcPr>
            <w:tcW w:w="1200" w:type="dxa"/>
            <w:gridSpan w:val="2"/>
          </w:tcPr>
          <w:p w14:paraId="3E3A867C" w14:textId="77777777" w:rsidR="0073395C" w:rsidRPr="00B95EE3" w:rsidRDefault="005E59A6" w:rsidP="00B00ABC">
            <w:pPr>
              <w:tabs>
                <w:tab w:val="left" w:pos="3261"/>
                <w:tab w:val="left" w:pos="9639"/>
              </w:tabs>
              <w:spacing w:before="120" w:after="120"/>
              <w:rPr>
                <w:rFonts w:ascii="Segoe UI" w:hAnsi="Segoe UI" w:cs="Segoe UI"/>
                <w:sz w:val="19"/>
                <w:szCs w:val="19"/>
              </w:rPr>
            </w:pPr>
            <w:sdt>
              <w:sdtPr>
                <w:rPr>
                  <w:rFonts w:ascii="Segoe UI" w:hAnsi="Segoe UI" w:cs="Segoe UI"/>
                  <w:sz w:val="19"/>
                  <w:szCs w:val="19"/>
                </w:rPr>
                <w:id w:val="1838800883"/>
                <w:placeholder>
                  <w:docPart w:val="622571004EED45DC8B54EB9B433B91C3"/>
                </w:placeholder>
                <w:showingPlcHdr/>
              </w:sdtPr>
              <w:sdtEndPr/>
              <w:sdtContent/>
            </w:sdt>
            <w:r w:rsidR="0073395C" w:rsidRPr="00B95EE3">
              <w:rPr>
                <w:rFonts w:ascii="Segoe UI" w:hAnsi="Segoe UI" w:cs="Segoe UI"/>
                <w:sz w:val="19"/>
                <w:szCs w:val="19"/>
              </w:rPr>
              <w:t xml:space="preserve"> </w:t>
            </w:r>
            <w:sdt>
              <w:sdtPr>
                <w:rPr>
                  <w:rFonts w:ascii="Segoe UI" w:hAnsi="Segoe UI" w:cs="Segoe UI"/>
                  <w:sz w:val="19"/>
                  <w:szCs w:val="19"/>
                </w:rPr>
                <w:id w:val="1560360205"/>
                <w:placeholder>
                  <w:docPart w:val="BC50DA6544FE4239B664BE0942C767C2"/>
                </w:placeholder>
              </w:sdtPr>
              <w:sdtEndPr/>
              <w:sdtContent>
                <w:sdt>
                  <w:sdtPr>
                    <w:rPr>
                      <w:rFonts w:ascii="Segoe UI" w:hAnsi="Segoe UI" w:cs="Segoe UI"/>
                      <w:sz w:val="19"/>
                      <w:szCs w:val="19"/>
                    </w:rPr>
                    <w:id w:val="-436297263"/>
                    <w:placeholder>
                      <w:docPart w:val="5384C6ADE604459988F9F58013F451F9"/>
                    </w:placeholder>
                    <w:showingPlcHdr/>
                  </w:sdtPr>
                  <w:sdtEndPr/>
                  <w:sdtContent>
                    <w:r w:rsidR="0073395C" w:rsidRPr="00B95EE3">
                      <w:rPr>
                        <w:rStyle w:val="Platzhaltertext"/>
                        <w:rFonts w:ascii="Segoe UI" w:hAnsi="Segoe UI" w:cs="Segoe UI"/>
                        <w:sz w:val="19"/>
                        <w:szCs w:val="19"/>
                      </w:rPr>
                      <w:t>Zeit</w:t>
                    </w:r>
                  </w:sdtContent>
                </w:sdt>
              </w:sdtContent>
            </w:sdt>
          </w:p>
        </w:tc>
        <w:tc>
          <w:tcPr>
            <w:tcW w:w="1200" w:type="dxa"/>
          </w:tcPr>
          <w:p w14:paraId="6646110C" w14:textId="77777777" w:rsidR="0073395C" w:rsidRPr="00B95EE3" w:rsidRDefault="005E59A6" w:rsidP="00B00ABC">
            <w:pPr>
              <w:tabs>
                <w:tab w:val="left" w:pos="3261"/>
                <w:tab w:val="left" w:pos="9639"/>
              </w:tabs>
              <w:spacing w:before="120" w:after="120"/>
              <w:rPr>
                <w:rFonts w:ascii="Segoe UI" w:hAnsi="Segoe UI" w:cs="Segoe UI"/>
                <w:sz w:val="19"/>
                <w:szCs w:val="19"/>
              </w:rPr>
            </w:pPr>
            <w:sdt>
              <w:sdtPr>
                <w:rPr>
                  <w:rFonts w:ascii="Segoe UI" w:hAnsi="Segoe UI" w:cs="Segoe UI"/>
                  <w:sz w:val="19"/>
                  <w:szCs w:val="19"/>
                </w:rPr>
                <w:id w:val="-31502744"/>
                <w:placeholder>
                  <w:docPart w:val="ECACD858C6D3419699E639C935D9C304"/>
                </w:placeholder>
                <w:showingPlcHdr/>
              </w:sdtPr>
              <w:sdtEndPr/>
              <w:sdtContent/>
            </w:sdt>
            <w:r w:rsidR="0073395C" w:rsidRPr="00B95EE3">
              <w:rPr>
                <w:rFonts w:ascii="Segoe UI" w:hAnsi="Segoe UI" w:cs="Segoe UI"/>
                <w:sz w:val="19"/>
                <w:szCs w:val="19"/>
              </w:rPr>
              <w:t xml:space="preserve"> </w:t>
            </w:r>
            <w:sdt>
              <w:sdtPr>
                <w:rPr>
                  <w:rFonts w:ascii="Segoe UI" w:hAnsi="Segoe UI" w:cs="Segoe UI"/>
                  <w:sz w:val="19"/>
                  <w:szCs w:val="19"/>
                </w:rPr>
                <w:id w:val="226892172"/>
                <w:placeholder>
                  <w:docPart w:val="0A9586A5424249C69B8CEE7ADDC0BB6A"/>
                </w:placeholder>
              </w:sdtPr>
              <w:sdtEndPr/>
              <w:sdtContent>
                <w:sdt>
                  <w:sdtPr>
                    <w:rPr>
                      <w:rFonts w:ascii="Segoe UI" w:hAnsi="Segoe UI" w:cs="Segoe UI"/>
                      <w:sz w:val="19"/>
                      <w:szCs w:val="19"/>
                    </w:rPr>
                    <w:id w:val="3872644"/>
                    <w:placeholder>
                      <w:docPart w:val="1A8954F8554D42AB9D6BDB5C41E65877"/>
                    </w:placeholder>
                    <w:showingPlcHdr/>
                  </w:sdtPr>
                  <w:sdtEndPr/>
                  <w:sdtContent>
                    <w:r w:rsidR="0073395C" w:rsidRPr="00B95EE3">
                      <w:rPr>
                        <w:rStyle w:val="Platzhaltertext"/>
                        <w:rFonts w:ascii="Segoe UI" w:hAnsi="Segoe UI" w:cs="Segoe UI"/>
                        <w:sz w:val="19"/>
                        <w:szCs w:val="19"/>
                      </w:rPr>
                      <w:t>Zeit</w:t>
                    </w:r>
                  </w:sdtContent>
                </w:sdt>
              </w:sdtContent>
            </w:sdt>
          </w:p>
        </w:tc>
        <w:tc>
          <w:tcPr>
            <w:tcW w:w="1200" w:type="dxa"/>
          </w:tcPr>
          <w:p w14:paraId="2908D692" w14:textId="77777777" w:rsidR="0073395C" w:rsidRPr="00B95EE3" w:rsidRDefault="005E59A6" w:rsidP="00B00ABC">
            <w:pPr>
              <w:tabs>
                <w:tab w:val="left" w:pos="3261"/>
                <w:tab w:val="left" w:pos="9639"/>
              </w:tabs>
              <w:spacing w:before="120" w:after="120"/>
              <w:rPr>
                <w:rFonts w:ascii="Segoe UI" w:hAnsi="Segoe UI" w:cs="Segoe UI"/>
                <w:sz w:val="19"/>
                <w:szCs w:val="19"/>
              </w:rPr>
            </w:pPr>
            <w:sdt>
              <w:sdtPr>
                <w:rPr>
                  <w:rFonts w:ascii="Segoe UI" w:hAnsi="Segoe UI" w:cs="Segoe UI"/>
                  <w:sz w:val="19"/>
                  <w:szCs w:val="19"/>
                </w:rPr>
                <w:id w:val="429788760"/>
                <w:placeholder>
                  <w:docPart w:val="E67481BAB4FA4427A3AE1929310D531C"/>
                </w:placeholder>
                <w:showingPlcHdr/>
              </w:sdtPr>
              <w:sdtEndPr/>
              <w:sdtContent/>
            </w:sdt>
            <w:r w:rsidR="0073395C" w:rsidRPr="00B95EE3">
              <w:rPr>
                <w:rFonts w:ascii="Segoe UI" w:hAnsi="Segoe UI" w:cs="Segoe UI"/>
                <w:sz w:val="19"/>
                <w:szCs w:val="19"/>
              </w:rPr>
              <w:t xml:space="preserve"> </w:t>
            </w:r>
            <w:sdt>
              <w:sdtPr>
                <w:rPr>
                  <w:rFonts w:ascii="Segoe UI" w:hAnsi="Segoe UI" w:cs="Segoe UI"/>
                  <w:sz w:val="19"/>
                  <w:szCs w:val="19"/>
                </w:rPr>
                <w:id w:val="367187998"/>
                <w:placeholder>
                  <w:docPart w:val="2FCAB6DA6845414AAB612BB15A5EEB69"/>
                </w:placeholder>
              </w:sdtPr>
              <w:sdtEndPr/>
              <w:sdtContent>
                <w:sdt>
                  <w:sdtPr>
                    <w:rPr>
                      <w:rFonts w:ascii="Segoe UI" w:hAnsi="Segoe UI" w:cs="Segoe UI"/>
                      <w:sz w:val="19"/>
                      <w:szCs w:val="19"/>
                    </w:rPr>
                    <w:id w:val="-1714263489"/>
                    <w:placeholder>
                      <w:docPart w:val="992DA6463FA5464BBB042551A683B1B5"/>
                    </w:placeholder>
                    <w:showingPlcHdr/>
                  </w:sdtPr>
                  <w:sdtEndPr/>
                  <w:sdtContent>
                    <w:r w:rsidR="0073395C" w:rsidRPr="00B95EE3">
                      <w:rPr>
                        <w:rStyle w:val="Platzhaltertext"/>
                        <w:rFonts w:ascii="Segoe UI" w:hAnsi="Segoe UI" w:cs="Segoe UI"/>
                        <w:sz w:val="19"/>
                        <w:szCs w:val="19"/>
                      </w:rPr>
                      <w:t>Zeit</w:t>
                    </w:r>
                  </w:sdtContent>
                </w:sdt>
              </w:sdtContent>
            </w:sdt>
          </w:p>
        </w:tc>
        <w:tc>
          <w:tcPr>
            <w:tcW w:w="1130" w:type="dxa"/>
          </w:tcPr>
          <w:p w14:paraId="531C7761" w14:textId="77777777" w:rsidR="0073395C" w:rsidRPr="00B95EE3" w:rsidRDefault="005E59A6" w:rsidP="00B00ABC">
            <w:pPr>
              <w:tabs>
                <w:tab w:val="left" w:pos="3261"/>
                <w:tab w:val="left" w:pos="9639"/>
              </w:tabs>
              <w:spacing w:before="120" w:after="120"/>
              <w:rPr>
                <w:rFonts w:ascii="Segoe UI" w:hAnsi="Segoe UI" w:cs="Segoe UI"/>
                <w:sz w:val="19"/>
                <w:szCs w:val="19"/>
              </w:rPr>
            </w:pPr>
            <w:sdt>
              <w:sdtPr>
                <w:rPr>
                  <w:rFonts w:ascii="Segoe UI" w:hAnsi="Segoe UI" w:cs="Segoe UI"/>
                  <w:sz w:val="19"/>
                  <w:szCs w:val="19"/>
                </w:rPr>
                <w:id w:val="1570610441"/>
                <w:placeholder>
                  <w:docPart w:val="FE33670D8E3443E0AED2EC1F83488055"/>
                </w:placeholder>
                <w:showingPlcHdr/>
              </w:sdtPr>
              <w:sdtEndPr/>
              <w:sdtContent/>
            </w:sdt>
            <w:r w:rsidR="0073395C" w:rsidRPr="00B95EE3">
              <w:rPr>
                <w:rFonts w:ascii="Segoe UI" w:hAnsi="Segoe UI" w:cs="Segoe UI"/>
                <w:sz w:val="19"/>
                <w:szCs w:val="19"/>
              </w:rPr>
              <w:t xml:space="preserve"> </w:t>
            </w:r>
            <w:sdt>
              <w:sdtPr>
                <w:rPr>
                  <w:rFonts w:ascii="Segoe UI" w:hAnsi="Segoe UI" w:cs="Segoe UI"/>
                  <w:sz w:val="19"/>
                  <w:szCs w:val="19"/>
                </w:rPr>
                <w:id w:val="-863042932"/>
                <w:placeholder>
                  <w:docPart w:val="A45694886F294E2093C1CDED2B7AA370"/>
                </w:placeholder>
              </w:sdtPr>
              <w:sdtEndPr/>
              <w:sdtContent>
                <w:sdt>
                  <w:sdtPr>
                    <w:rPr>
                      <w:rFonts w:ascii="Segoe UI" w:hAnsi="Segoe UI" w:cs="Segoe UI"/>
                      <w:sz w:val="19"/>
                      <w:szCs w:val="19"/>
                    </w:rPr>
                    <w:id w:val="881215470"/>
                    <w:placeholder>
                      <w:docPart w:val="04776B8474D744408F57C80D7F863D13"/>
                    </w:placeholder>
                    <w:showingPlcHdr/>
                  </w:sdtPr>
                  <w:sdtEndPr/>
                  <w:sdtContent>
                    <w:r w:rsidR="0073395C" w:rsidRPr="00B95EE3">
                      <w:rPr>
                        <w:rStyle w:val="Platzhaltertext"/>
                        <w:rFonts w:ascii="Segoe UI" w:hAnsi="Segoe UI" w:cs="Segoe UI"/>
                        <w:sz w:val="19"/>
                        <w:szCs w:val="19"/>
                      </w:rPr>
                      <w:t>Zeit</w:t>
                    </w:r>
                  </w:sdtContent>
                </w:sdt>
              </w:sdtContent>
            </w:sdt>
          </w:p>
        </w:tc>
      </w:tr>
      <w:tr w:rsidR="0073395C" w:rsidRPr="00B95EE3" w14:paraId="06A37E01" w14:textId="77777777" w:rsidTr="00B00ABC">
        <w:trPr>
          <w:cantSplit/>
          <w:trHeight w:val="270"/>
        </w:trPr>
        <w:tc>
          <w:tcPr>
            <w:tcW w:w="1560" w:type="dxa"/>
            <w:shd w:val="pct10" w:color="auto" w:fill="auto"/>
          </w:tcPr>
          <w:p w14:paraId="13CC4CB9" w14:textId="77777777" w:rsidR="0073395C" w:rsidRPr="00B95EE3" w:rsidRDefault="0073395C" w:rsidP="00B00ABC">
            <w:pPr>
              <w:tabs>
                <w:tab w:val="left" w:pos="3261"/>
                <w:tab w:val="left" w:pos="9639"/>
              </w:tabs>
              <w:spacing w:before="120" w:after="120"/>
              <w:rPr>
                <w:rFonts w:ascii="Segoe UI" w:hAnsi="Segoe UI" w:cs="Segoe UI"/>
                <w:sz w:val="19"/>
              </w:rPr>
            </w:pPr>
            <w:r w:rsidRPr="00B95EE3">
              <w:rPr>
                <w:rFonts w:ascii="Segoe UI" w:hAnsi="Segoe UI" w:cs="Segoe UI"/>
                <w:sz w:val="19"/>
              </w:rPr>
              <w:t>Nachmittag</w:t>
            </w:r>
          </w:p>
        </w:tc>
        <w:tc>
          <w:tcPr>
            <w:tcW w:w="1680" w:type="dxa"/>
            <w:vMerge/>
            <w:shd w:val="pct10" w:color="auto" w:fill="auto"/>
          </w:tcPr>
          <w:p w14:paraId="1FA81BF1" w14:textId="77777777" w:rsidR="0073395C" w:rsidRPr="00B95EE3" w:rsidRDefault="0073395C" w:rsidP="00B00ABC">
            <w:pPr>
              <w:tabs>
                <w:tab w:val="left" w:pos="3191"/>
                <w:tab w:val="left" w:pos="3261"/>
                <w:tab w:val="left" w:pos="9639"/>
              </w:tabs>
              <w:spacing w:before="120" w:after="120"/>
              <w:ind w:right="213"/>
              <w:rPr>
                <w:rFonts w:ascii="Segoe UI" w:hAnsi="Segoe UI" w:cs="Segoe UI"/>
                <w:sz w:val="19"/>
              </w:rPr>
            </w:pPr>
          </w:p>
        </w:tc>
        <w:tc>
          <w:tcPr>
            <w:tcW w:w="1200" w:type="dxa"/>
            <w:tcBorders>
              <w:bottom w:val="single" w:sz="4" w:space="0" w:color="auto"/>
            </w:tcBorders>
          </w:tcPr>
          <w:p w14:paraId="0F44B203" w14:textId="77777777" w:rsidR="0073395C" w:rsidRPr="00B95EE3" w:rsidRDefault="005E59A6" w:rsidP="00B00ABC">
            <w:pPr>
              <w:tabs>
                <w:tab w:val="left" w:pos="3261"/>
                <w:tab w:val="left" w:pos="9639"/>
              </w:tabs>
              <w:spacing w:before="120" w:after="120"/>
              <w:rPr>
                <w:rFonts w:ascii="Segoe UI" w:hAnsi="Segoe UI" w:cs="Segoe UI"/>
                <w:sz w:val="19"/>
                <w:szCs w:val="19"/>
              </w:rPr>
            </w:pPr>
            <w:sdt>
              <w:sdtPr>
                <w:rPr>
                  <w:rFonts w:ascii="Segoe UI" w:hAnsi="Segoe UI" w:cs="Segoe UI"/>
                  <w:sz w:val="19"/>
                  <w:szCs w:val="19"/>
                </w:rPr>
                <w:id w:val="592138989"/>
                <w:placeholder>
                  <w:docPart w:val="0EBA2686E52B497994D8DB05E682D972"/>
                </w:placeholder>
                <w:showingPlcHdr/>
              </w:sdtPr>
              <w:sdtEndPr/>
              <w:sdtContent/>
            </w:sdt>
            <w:r w:rsidR="0073395C" w:rsidRPr="00B95EE3">
              <w:rPr>
                <w:rFonts w:ascii="Segoe UI" w:hAnsi="Segoe UI" w:cs="Segoe UI"/>
                <w:sz w:val="19"/>
                <w:szCs w:val="19"/>
              </w:rPr>
              <w:t xml:space="preserve"> </w:t>
            </w:r>
            <w:sdt>
              <w:sdtPr>
                <w:rPr>
                  <w:rFonts w:ascii="Segoe UI" w:hAnsi="Segoe UI" w:cs="Segoe UI"/>
                  <w:sz w:val="19"/>
                  <w:szCs w:val="19"/>
                </w:rPr>
                <w:id w:val="-752432114"/>
                <w:placeholder>
                  <w:docPart w:val="C5C78B54D7564110AB61F522B141E84A"/>
                </w:placeholder>
                <w:showingPlcHdr/>
              </w:sdtPr>
              <w:sdtEndPr/>
              <w:sdtContent>
                <w:r w:rsidR="0073395C" w:rsidRPr="00B95EE3">
                  <w:rPr>
                    <w:rStyle w:val="Platzhaltertext"/>
                    <w:rFonts w:ascii="Segoe UI" w:hAnsi="Segoe UI" w:cs="Segoe UI"/>
                    <w:sz w:val="19"/>
                    <w:szCs w:val="19"/>
                  </w:rPr>
                  <w:t>Zeit</w:t>
                </w:r>
              </w:sdtContent>
            </w:sdt>
          </w:p>
        </w:tc>
        <w:tc>
          <w:tcPr>
            <w:tcW w:w="1320" w:type="dxa"/>
            <w:tcBorders>
              <w:bottom w:val="single" w:sz="4" w:space="0" w:color="auto"/>
            </w:tcBorders>
          </w:tcPr>
          <w:p w14:paraId="596DDF2D" w14:textId="77777777" w:rsidR="0073395C" w:rsidRPr="00B95EE3" w:rsidRDefault="005E59A6" w:rsidP="00B00ABC">
            <w:pPr>
              <w:tabs>
                <w:tab w:val="left" w:pos="3261"/>
                <w:tab w:val="left" w:pos="9639"/>
              </w:tabs>
              <w:spacing w:before="120" w:after="120"/>
              <w:rPr>
                <w:rFonts w:ascii="Segoe UI" w:hAnsi="Segoe UI" w:cs="Segoe UI"/>
                <w:sz w:val="19"/>
                <w:szCs w:val="19"/>
              </w:rPr>
            </w:pPr>
            <w:sdt>
              <w:sdtPr>
                <w:rPr>
                  <w:rFonts w:ascii="Segoe UI" w:hAnsi="Segoe UI" w:cs="Segoe UI"/>
                  <w:sz w:val="19"/>
                  <w:szCs w:val="19"/>
                </w:rPr>
                <w:id w:val="-169495625"/>
                <w:placeholder>
                  <w:docPart w:val="2E37D38108174EDA9AA0CB840D3B61BB"/>
                </w:placeholder>
                <w:showingPlcHdr/>
              </w:sdtPr>
              <w:sdtEndPr/>
              <w:sdtContent/>
            </w:sdt>
            <w:r w:rsidR="0073395C" w:rsidRPr="00B95EE3">
              <w:rPr>
                <w:rFonts w:ascii="Segoe UI" w:hAnsi="Segoe UI" w:cs="Segoe UI"/>
                <w:sz w:val="19"/>
                <w:szCs w:val="19"/>
              </w:rPr>
              <w:t xml:space="preserve"> </w:t>
            </w:r>
            <w:sdt>
              <w:sdtPr>
                <w:rPr>
                  <w:rFonts w:ascii="Segoe UI" w:hAnsi="Segoe UI" w:cs="Segoe UI"/>
                  <w:sz w:val="19"/>
                  <w:szCs w:val="19"/>
                </w:rPr>
                <w:id w:val="1127827113"/>
                <w:placeholder>
                  <w:docPart w:val="014FF4EBB1D2444EB32D413507B65C76"/>
                </w:placeholder>
              </w:sdtPr>
              <w:sdtEndPr/>
              <w:sdtContent>
                <w:sdt>
                  <w:sdtPr>
                    <w:rPr>
                      <w:rFonts w:ascii="Segoe UI" w:hAnsi="Segoe UI" w:cs="Segoe UI"/>
                      <w:sz w:val="19"/>
                      <w:szCs w:val="19"/>
                    </w:rPr>
                    <w:id w:val="-46528736"/>
                    <w:placeholder>
                      <w:docPart w:val="60E326AF809D4DE0B116445A6C97D8DF"/>
                    </w:placeholder>
                    <w:showingPlcHdr/>
                  </w:sdtPr>
                  <w:sdtEndPr/>
                  <w:sdtContent>
                    <w:r w:rsidR="0073395C" w:rsidRPr="00B95EE3">
                      <w:rPr>
                        <w:rStyle w:val="Platzhaltertext"/>
                        <w:rFonts w:ascii="Segoe UI" w:hAnsi="Segoe UI" w:cs="Segoe UI"/>
                        <w:sz w:val="19"/>
                        <w:szCs w:val="19"/>
                      </w:rPr>
                      <w:t>Zeit</w:t>
                    </w:r>
                  </w:sdtContent>
                </w:sdt>
              </w:sdtContent>
            </w:sdt>
          </w:p>
        </w:tc>
        <w:tc>
          <w:tcPr>
            <w:tcW w:w="1200" w:type="dxa"/>
            <w:gridSpan w:val="2"/>
            <w:tcBorders>
              <w:bottom w:val="single" w:sz="4" w:space="0" w:color="auto"/>
            </w:tcBorders>
          </w:tcPr>
          <w:p w14:paraId="6717A321" w14:textId="77777777" w:rsidR="0073395C" w:rsidRPr="00B95EE3" w:rsidRDefault="005E59A6" w:rsidP="00B00ABC">
            <w:pPr>
              <w:tabs>
                <w:tab w:val="left" w:pos="3261"/>
                <w:tab w:val="left" w:pos="9639"/>
              </w:tabs>
              <w:spacing w:before="120" w:after="120"/>
              <w:rPr>
                <w:rFonts w:ascii="Segoe UI" w:hAnsi="Segoe UI" w:cs="Segoe UI"/>
                <w:sz w:val="19"/>
                <w:szCs w:val="19"/>
              </w:rPr>
            </w:pPr>
            <w:sdt>
              <w:sdtPr>
                <w:rPr>
                  <w:rFonts w:ascii="Segoe UI" w:hAnsi="Segoe UI" w:cs="Segoe UI"/>
                  <w:sz w:val="19"/>
                  <w:szCs w:val="19"/>
                </w:rPr>
                <w:id w:val="-1461722260"/>
                <w:placeholder>
                  <w:docPart w:val="DB6E413EF2EF48E6907D508A0341C9A6"/>
                </w:placeholder>
                <w:showingPlcHdr/>
              </w:sdtPr>
              <w:sdtEndPr/>
              <w:sdtContent/>
            </w:sdt>
            <w:r w:rsidR="0073395C" w:rsidRPr="00B95EE3">
              <w:rPr>
                <w:rFonts w:ascii="Segoe UI" w:hAnsi="Segoe UI" w:cs="Segoe UI"/>
                <w:sz w:val="19"/>
                <w:szCs w:val="19"/>
              </w:rPr>
              <w:t xml:space="preserve"> </w:t>
            </w:r>
            <w:sdt>
              <w:sdtPr>
                <w:rPr>
                  <w:rFonts w:ascii="Segoe UI" w:hAnsi="Segoe UI" w:cs="Segoe UI"/>
                  <w:sz w:val="19"/>
                  <w:szCs w:val="19"/>
                </w:rPr>
                <w:id w:val="1646314148"/>
                <w:placeholder>
                  <w:docPart w:val="ECD1B1B85D5D46288975A590B7B8B151"/>
                </w:placeholder>
              </w:sdtPr>
              <w:sdtEndPr/>
              <w:sdtContent>
                <w:sdt>
                  <w:sdtPr>
                    <w:rPr>
                      <w:rFonts w:ascii="Segoe UI" w:hAnsi="Segoe UI" w:cs="Segoe UI"/>
                      <w:sz w:val="19"/>
                      <w:szCs w:val="19"/>
                    </w:rPr>
                    <w:id w:val="-1258904867"/>
                    <w:placeholder>
                      <w:docPart w:val="36537FAD1E42471DAB7A8716D61D3DCA"/>
                    </w:placeholder>
                    <w:showingPlcHdr/>
                  </w:sdtPr>
                  <w:sdtEndPr/>
                  <w:sdtContent>
                    <w:r w:rsidR="0073395C" w:rsidRPr="00B95EE3">
                      <w:rPr>
                        <w:rStyle w:val="Platzhaltertext"/>
                        <w:rFonts w:ascii="Segoe UI" w:hAnsi="Segoe UI" w:cs="Segoe UI"/>
                        <w:sz w:val="19"/>
                        <w:szCs w:val="19"/>
                      </w:rPr>
                      <w:t>Zeit</w:t>
                    </w:r>
                  </w:sdtContent>
                </w:sdt>
              </w:sdtContent>
            </w:sdt>
          </w:p>
        </w:tc>
        <w:tc>
          <w:tcPr>
            <w:tcW w:w="1200" w:type="dxa"/>
            <w:tcBorders>
              <w:bottom w:val="single" w:sz="4" w:space="0" w:color="auto"/>
            </w:tcBorders>
          </w:tcPr>
          <w:p w14:paraId="10DA0467" w14:textId="77777777" w:rsidR="0073395C" w:rsidRPr="00B95EE3" w:rsidRDefault="005E59A6" w:rsidP="00B00ABC">
            <w:pPr>
              <w:tabs>
                <w:tab w:val="left" w:pos="3261"/>
                <w:tab w:val="left" w:pos="9639"/>
              </w:tabs>
              <w:spacing w:before="120" w:after="120"/>
              <w:rPr>
                <w:rFonts w:ascii="Segoe UI" w:hAnsi="Segoe UI" w:cs="Segoe UI"/>
                <w:sz w:val="19"/>
                <w:szCs w:val="19"/>
              </w:rPr>
            </w:pPr>
            <w:sdt>
              <w:sdtPr>
                <w:rPr>
                  <w:rFonts w:ascii="Segoe UI" w:hAnsi="Segoe UI" w:cs="Segoe UI"/>
                  <w:sz w:val="19"/>
                  <w:szCs w:val="19"/>
                </w:rPr>
                <w:id w:val="506103226"/>
                <w:placeholder>
                  <w:docPart w:val="0B30667CBC9649F9BFD7AF587484E165"/>
                </w:placeholder>
                <w:showingPlcHdr/>
              </w:sdtPr>
              <w:sdtEndPr/>
              <w:sdtContent/>
            </w:sdt>
            <w:r w:rsidR="0073395C" w:rsidRPr="00B95EE3">
              <w:rPr>
                <w:rFonts w:ascii="Segoe UI" w:hAnsi="Segoe UI" w:cs="Segoe UI"/>
                <w:sz w:val="19"/>
                <w:szCs w:val="19"/>
              </w:rPr>
              <w:t xml:space="preserve"> </w:t>
            </w:r>
            <w:sdt>
              <w:sdtPr>
                <w:rPr>
                  <w:rFonts w:ascii="Segoe UI" w:hAnsi="Segoe UI" w:cs="Segoe UI"/>
                  <w:sz w:val="19"/>
                  <w:szCs w:val="19"/>
                </w:rPr>
                <w:id w:val="428556791"/>
                <w:placeholder>
                  <w:docPart w:val="48A921B62AE848DEAE7482C4596B1AAD"/>
                </w:placeholder>
              </w:sdtPr>
              <w:sdtEndPr/>
              <w:sdtContent>
                <w:sdt>
                  <w:sdtPr>
                    <w:rPr>
                      <w:rFonts w:ascii="Segoe UI" w:hAnsi="Segoe UI" w:cs="Segoe UI"/>
                      <w:sz w:val="19"/>
                      <w:szCs w:val="19"/>
                    </w:rPr>
                    <w:id w:val="-98107958"/>
                    <w:placeholder>
                      <w:docPart w:val="B0818BFF8A3E48D7AFA2AF43DEEB99B9"/>
                    </w:placeholder>
                    <w:showingPlcHdr/>
                  </w:sdtPr>
                  <w:sdtEndPr/>
                  <w:sdtContent>
                    <w:r w:rsidR="0073395C" w:rsidRPr="00B95EE3">
                      <w:rPr>
                        <w:rStyle w:val="Platzhaltertext"/>
                        <w:rFonts w:ascii="Segoe UI" w:hAnsi="Segoe UI" w:cs="Segoe UI"/>
                        <w:sz w:val="19"/>
                        <w:szCs w:val="19"/>
                      </w:rPr>
                      <w:t>Zeit</w:t>
                    </w:r>
                  </w:sdtContent>
                </w:sdt>
              </w:sdtContent>
            </w:sdt>
          </w:p>
        </w:tc>
        <w:tc>
          <w:tcPr>
            <w:tcW w:w="1200" w:type="dxa"/>
            <w:tcBorders>
              <w:bottom w:val="single" w:sz="4" w:space="0" w:color="auto"/>
            </w:tcBorders>
          </w:tcPr>
          <w:p w14:paraId="16E7ADF9" w14:textId="77777777" w:rsidR="0073395C" w:rsidRPr="00B95EE3" w:rsidRDefault="005E59A6" w:rsidP="00B00ABC">
            <w:pPr>
              <w:tabs>
                <w:tab w:val="left" w:pos="3261"/>
                <w:tab w:val="left" w:pos="9639"/>
              </w:tabs>
              <w:spacing w:before="120" w:after="120"/>
              <w:rPr>
                <w:rFonts w:ascii="Segoe UI" w:hAnsi="Segoe UI" w:cs="Segoe UI"/>
                <w:sz w:val="19"/>
                <w:szCs w:val="19"/>
              </w:rPr>
            </w:pPr>
            <w:sdt>
              <w:sdtPr>
                <w:rPr>
                  <w:rFonts w:ascii="Segoe UI" w:hAnsi="Segoe UI" w:cs="Segoe UI"/>
                  <w:sz w:val="19"/>
                  <w:szCs w:val="19"/>
                </w:rPr>
                <w:id w:val="-945069292"/>
                <w:placeholder>
                  <w:docPart w:val="B232413A7E5B4B31A3C4466516CF177D"/>
                </w:placeholder>
                <w:showingPlcHdr/>
              </w:sdtPr>
              <w:sdtEndPr/>
              <w:sdtContent/>
            </w:sdt>
            <w:r w:rsidR="0073395C" w:rsidRPr="00B95EE3">
              <w:rPr>
                <w:rFonts w:ascii="Segoe UI" w:hAnsi="Segoe UI" w:cs="Segoe UI"/>
                <w:sz w:val="19"/>
                <w:szCs w:val="19"/>
              </w:rPr>
              <w:t xml:space="preserve"> </w:t>
            </w:r>
            <w:sdt>
              <w:sdtPr>
                <w:rPr>
                  <w:rFonts w:ascii="Segoe UI" w:hAnsi="Segoe UI" w:cs="Segoe UI"/>
                  <w:sz w:val="19"/>
                  <w:szCs w:val="19"/>
                </w:rPr>
                <w:id w:val="-1403527190"/>
                <w:placeholder>
                  <w:docPart w:val="CA8F75027FA64501B541C49827BCA90B"/>
                </w:placeholder>
              </w:sdtPr>
              <w:sdtEndPr/>
              <w:sdtContent>
                <w:sdt>
                  <w:sdtPr>
                    <w:rPr>
                      <w:rFonts w:ascii="Segoe UI" w:hAnsi="Segoe UI" w:cs="Segoe UI"/>
                      <w:sz w:val="19"/>
                      <w:szCs w:val="19"/>
                    </w:rPr>
                    <w:id w:val="56745613"/>
                    <w:placeholder>
                      <w:docPart w:val="334DF773753E4408985BCE5874759A0F"/>
                    </w:placeholder>
                    <w:showingPlcHdr/>
                  </w:sdtPr>
                  <w:sdtEndPr/>
                  <w:sdtContent>
                    <w:r w:rsidR="0073395C" w:rsidRPr="00B95EE3">
                      <w:rPr>
                        <w:rStyle w:val="Platzhaltertext"/>
                        <w:rFonts w:ascii="Segoe UI" w:hAnsi="Segoe UI" w:cs="Segoe UI"/>
                        <w:sz w:val="19"/>
                        <w:szCs w:val="19"/>
                      </w:rPr>
                      <w:t>Zeit</w:t>
                    </w:r>
                  </w:sdtContent>
                </w:sdt>
              </w:sdtContent>
            </w:sdt>
          </w:p>
        </w:tc>
        <w:tc>
          <w:tcPr>
            <w:tcW w:w="1130" w:type="dxa"/>
            <w:tcBorders>
              <w:bottom w:val="single" w:sz="4" w:space="0" w:color="auto"/>
            </w:tcBorders>
          </w:tcPr>
          <w:p w14:paraId="5109F908" w14:textId="77777777" w:rsidR="0073395C" w:rsidRPr="00B95EE3" w:rsidRDefault="005E59A6" w:rsidP="00B00ABC">
            <w:pPr>
              <w:tabs>
                <w:tab w:val="left" w:pos="3261"/>
                <w:tab w:val="left" w:pos="9639"/>
              </w:tabs>
              <w:spacing w:before="120" w:after="120"/>
              <w:rPr>
                <w:rFonts w:ascii="Segoe UI" w:hAnsi="Segoe UI" w:cs="Segoe UI"/>
                <w:sz w:val="19"/>
                <w:szCs w:val="19"/>
              </w:rPr>
            </w:pPr>
            <w:sdt>
              <w:sdtPr>
                <w:rPr>
                  <w:rFonts w:ascii="Segoe UI" w:hAnsi="Segoe UI" w:cs="Segoe UI"/>
                  <w:sz w:val="19"/>
                  <w:szCs w:val="19"/>
                </w:rPr>
                <w:id w:val="1518578827"/>
                <w:placeholder>
                  <w:docPart w:val="20679A202C6D4E51B5D0C195F1083366"/>
                </w:placeholder>
                <w:showingPlcHdr/>
              </w:sdtPr>
              <w:sdtEndPr/>
              <w:sdtContent/>
            </w:sdt>
            <w:r w:rsidR="0073395C" w:rsidRPr="00B95EE3">
              <w:rPr>
                <w:rFonts w:ascii="Segoe UI" w:hAnsi="Segoe UI" w:cs="Segoe UI"/>
                <w:sz w:val="19"/>
                <w:szCs w:val="19"/>
              </w:rPr>
              <w:t xml:space="preserve"> </w:t>
            </w:r>
            <w:sdt>
              <w:sdtPr>
                <w:rPr>
                  <w:rFonts w:ascii="Segoe UI" w:hAnsi="Segoe UI" w:cs="Segoe UI"/>
                  <w:sz w:val="19"/>
                  <w:szCs w:val="19"/>
                </w:rPr>
                <w:id w:val="-1072425213"/>
                <w:placeholder>
                  <w:docPart w:val="E02ACADCB0D84082942BCB3F4D6AC837"/>
                </w:placeholder>
              </w:sdtPr>
              <w:sdtEndPr/>
              <w:sdtContent>
                <w:sdt>
                  <w:sdtPr>
                    <w:rPr>
                      <w:rFonts w:ascii="Segoe UI" w:hAnsi="Segoe UI" w:cs="Segoe UI"/>
                      <w:sz w:val="19"/>
                      <w:szCs w:val="19"/>
                    </w:rPr>
                    <w:id w:val="1330643296"/>
                    <w:placeholder>
                      <w:docPart w:val="0D34FB97A1CD4FAE9B7BD16DB19C72EF"/>
                    </w:placeholder>
                    <w:showingPlcHdr/>
                  </w:sdtPr>
                  <w:sdtEndPr/>
                  <w:sdtContent>
                    <w:r w:rsidR="0073395C" w:rsidRPr="00B95EE3">
                      <w:rPr>
                        <w:rStyle w:val="Platzhaltertext"/>
                        <w:rFonts w:ascii="Segoe UI" w:hAnsi="Segoe UI" w:cs="Segoe UI"/>
                        <w:sz w:val="19"/>
                        <w:szCs w:val="19"/>
                      </w:rPr>
                      <w:t>Zeit</w:t>
                    </w:r>
                  </w:sdtContent>
                </w:sdt>
              </w:sdtContent>
            </w:sdt>
          </w:p>
        </w:tc>
      </w:tr>
      <w:tr w:rsidR="0073395C" w:rsidRPr="00B95EE3" w14:paraId="0DE6F3DC" w14:textId="77777777" w:rsidTr="00B00ABC">
        <w:trPr>
          <w:cantSplit/>
          <w:trHeight w:val="265"/>
        </w:trPr>
        <w:tc>
          <w:tcPr>
            <w:tcW w:w="3240" w:type="dxa"/>
            <w:gridSpan w:val="2"/>
            <w:shd w:val="pct10" w:color="auto" w:fill="auto"/>
          </w:tcPr>
          <w:p w14:paraId="49259486" w14:textId="77777777" w:rsidR="0073395C" w:rsidRPr="00B95EE3" w:rsidRDefault="0073395C" w:rsidP="00B00ABC">
            <w:pPr>
              <w:pStyle w:val="berschrift1"/>
              <w:rPr>
                <w:rFonts w:ascii="Segoe UI" w:hAnsi="Segoe UI" w:cs="Segoe UI"/>
                <w:bCs w:val="0"/>
              </w:rPr>
            </w:pPr>
            <w:r w:rsidRPr="00B95EE3">
              <w:rPr>
                <w:rFonts w:ascii="Segoe UI" w:hAnsi="Segoe UI" w:cs="Segoe UI"/>
                <w:bCs w:val="0"/>
              </w:rPr>
              <w:t>Schulunterricht</w:t>
            </w:r>
          </w:p>
        </w:tc>
        <w:tc>
          <w:tcPr>
            <w:tcW w:w="1200" w:type="dxa"/>
            <w:shd w:val="clear" w:color="auto" w:fill="F3F3F3"/>
          </w:tcPr>
          <w:p w14:paraId="41BFC04E" w14:textId="77777777" w:rsidR="0073395C" w:rsidRPr="00B95EE3" w:rsidRDefault="0073395C" w:rsidP="00B00ABC">
            <w:pPr>
              <w:tabs>
                <w:tab w:val="left" w:pos="3191"/>
                <w:tab w:val="left" w:pos="3261"/>
                <w:tab w:val="left" w:pos="9639"/>
              </w:tabs>
              <w:spacing w:before="120" w:after="120"/>
              <w:ind w:right="213"/>
              <w:jc w:val="center"/>
              <w:rPr>
                <w:rFonts w:ascii="Segoe UI" w:hAnsi="Segoe UI" w:cs="Segoe UI"/>
                <w:sz w:val="19"/>
                <w:szCs w:val="19"/>
              </w:rPr>
            </w:pPr>
            <w:r w:rsidRPr="00B95EE3">
              <w:rPr>
                <w:rFonts w:ascii="Segoe UI" w:hAnsi="Segoe UI" w:cs="Segoe UI"/>
                <w:sz w:val="19"/>
                <w:szCs w:val="19"/>
              </w:rPr>
              <w:t>Mo.</w:t>
            </w:r>
          </w:p>
        </w:tc>
        <w:tc>
          <w:tcPr>
            <w:tcW w:w="1320" w:type="dxa"/>
            <w:shd w:val="clear" w:color="auto" w:fill="F3F3F3"/>
          </w:tcPr>
          <w:p w14:paraId="74415230" w14:textId="77777777" w:rsidR="0073395C" w:rsidRPr="00B95EE3" w:rsidRDefault="0073395C" w:rsidP="00B00ABC">
            <w:pPr>
              <w:tabs>
                <w:tab w:val="left" w:pos="3191"/>
                <w:tab w:val="left" w:pos="3261"/>
                <w:tab w:val="left" w:pos="9639"/>
              </w:tabs>
              <w:spacing w:before="120" w:after="120"/>
              <w:ind w:right="213"/>
              <w:jc w:val="center"/>
              <w:rPr>
                <w:rFonts w:ascii="Segoe UI" w:hAnsi="Segoe UI" w:cs="Segoe UI"/>
                <w:sz w:val="19"/>
                <w:szCs w:val="19"/>
                <w:lang w:val="it-IT"/>
              </w:rPr>
            </w:pPr>
            <w:r w:rsidRPr="00B95EE3">
              <w:rPr>
                <w:rFonts w:ascii="Segoe UI" w:hAnsi="Segoe UI" w:cs="Segoe UI"/>
                <w:sz w:val="19"/>
                <w:szCs w:val="19"/>
                <w:lang w:val="it-IT"/>
              </w:rPr>
              <w:t>Di.</w:t>
            </w:r>
          </w:p>
        </w:tc>
        <w:tc>
          <w:tcPr>
            <w:tcW w:w="1200" w:type="dxa"/>
            <w:gridSpan w:val="2"/>
            <w:shd w:val="clear" w:color="auto" w:fill="F3F3F3"/>
          </w:tcPr>
          <w:p w14:paraId="08FB042F" w14:textId="77777777" w:rsidR="0073395C" w:rsidRPr="00B95EE3" w:rsidRDefault="0073395C" w:rsidP="00B00ABC">
            <w:pPr>
              <w:tabs>
                <w:tab w:val="left" w:pos="3191"/>
                <w:tab w:val="left" w:pos="3261"/>
                <w:tab w:val="left" w:pos="9639"/>
              </w:tabs>
              <w:spacing w:before="120" w:after="120"/>
              <w:ind w:right="213"/>
              <w:jc w:val="center"/>
              <w:rPr>
                <w:rFonts w:ascii="Segoe UI" w:hAnsi="Segoe UI" w:cs="Segoe UI"/>
                <w:sz w:val="19"/>
                <w:szCs w:val="19"/>
                <w:lang w:val="it-IT"/>
              </w:rPr>
            </w:pPr>
            <w:r w:rsidRPr="00B95EE3">
              <w:rPr>
                <w:rFonts w:ascii="Segoe UI" w:hAnsi="Segoe UI" w:cs="Segoe UI"/>
                <w:sz w:val="19"/>
                <w:szCs w:val="19"/>
                <w:lang w:val="it-IT"/>
              </w:rPr>
              <w:t>Mi.</w:t>
            </w:r>
          </w:p>
        </w:tc>
        <w:tc>
          <w:tcPr>
            <w:tcW w:w="1200" w:type="dxa"/>
            <w:shd w:val="clear" w:color="auto" w:fill="F3F3F3"/>
          </w:tcPr>
          <w:p w14:paraId="20DC4595" w14:textId="77777777" w:rsidR="0073395C" w:rsidRPr="00B95EE3" w:rsidRDefault="0073395C" w:rsidP="00B00ABC">
            <w:pPr>
              <w:tabs>
                <w:tab w:val="left" w:pos="3191"/>
                <w:tab w:val="left" w:pos="3261"/>
                <w:tab w:val="left" w:pos="9639"/>
              </w:tabs>
              <w:spacing w:before="120" w:after="120"/>
              <w:ind w:right="213"/>
              <w:jc w:val="center"/>
              <w:rPr>
                <w:rFonts w:ascii="Segoe UI" w:hAnsi="Segoe UI" w:cs="Segoe UI"/>
                <w:sz w:val="19"/>
                <w:szCs w:val="19"/>
                <w:lang w:val="it-IT"/>
              </w:rPr>
            </w:pPr>
            <w:r w:rsidRPr="00B95EE3">
              <w:rPr>
                <w:rFonts w:ascii="Segoe UI" w:hAnsi="Segoe UI" w:cs="Segoe UI"/>
                <w:sz w:val="19"/>
                <w:szCs w:val="19"/>
                <w:lang w:val="it-IT"/>
              </w:rPr>
              <w:t>Do.</w:t>
            </w:r>
          </w:p>
        </w:tc>
        <w:tc>
          <w:tcPr>
            <w:tcW w:w="1200" w:type="dxa"/>
            <w:shd w:val="clear" w:color="auto" w:fill="F3F3F3"/>
          </w:tcPr>
          <w:p w14:paraId="3D663C0C" w14:textId="77777777" w:rsidR="0073395C" w:rsidRPr="00B95EE3" w:rsidRDefault="0073395C" w:rsidP="00B00ABC">
            <w:pPr>
              <w:tabs>
                <w:tab w:val="left" w:pos="3191"/>
                <w:tab w:val="left" w:pos="3261"/>
                <w:tab w:val="left" w:pos="9639"/>
              </w:tabs>
              <w:spacing w:before="120" w:after="120"/>
              <w:ind w:right="213"/>
              <w:jc w:val="center"/>
              <w:rPr>
                <w:rFonts w:ascii="Segoe UI" w:hAnsi="Segoe UI" w:cs="Segoe UI"/>
                <w:sz w:val="19"/>
                <w:szCs w:val="19"/>
              </w:rPr>
            </w:pPr>
            <w:r w:rsidRPr="00B95EE3">
              <w:rPr>
                <w:rFonts w:ascii="Segoe UI" w:hAnsi="Segoe UI" w:cs="Segoe UI"/>
                <w:sz w:val="19"/>
                <w:szCs w:val="19"/>
              </w:rPr>
              <w:t>Fr.</w:t>
            </w:r>
          </w:p>
        </w:tc>
        <w:tc>
          <w:tcPr>
            <w:tcW w:w="1130" w:type="dxa"/>
            <w:shd w:val="clear" w:color="auto" w:fill="F3F3F3"/>
          </w:tcPr>
          <w:p w14:paraId="161A66D0" w14:textId="77777777" w:rsidR="0073395C" w:rsidRPr="00B95EE3" w:rsidRDefault="0073395C" w:rsidP="00B00ABC">
            <w:pPr>
              <w:tabs>
                <w:tab w:val="left" w:pos="3191"/>
                <w:tab w:val="left" w:pos="3261"/>
                <w:tab w:val="left" w:pos="9639"/>
              </w:tabs>
              <w:spacing w:before="120" w:after="120"/>
              <w:ind w:right="213"/>
              <w:jc w:val="center"/>
              <w:rPr>
                <w:rFonts w:ascii="Segoe UI" w:hAnsi="Segoe UI" w:cs="Segoe UI"/>
                <w:sz w:val="19"/>
                <w:szCs w:val="19"/>
              </w:rPr>
            </w:pPr>
          </w:p>
        </w:tc>
      </w:tr>
      <w:tr w:rsidR="0073395C" w:rsidRPr="00B95EE3" w14:paraId="4D13F4BA" w14:textId="77777777" w:rsidTr="00B00ABC">
        <w:trPr>
          <w:cantSplit/>
          <w:trHeight w:val="371"/>
        </w:trPr>
        <w:tc>
          <w:tcPr>
            <w:tcW w:w="1560" w:type="dxa"/>
            <w:shd w:val="pct10" w:color="auto" w:fill="auto"/>
          </w:tcPr>
          <w:p w14:paraId="7025FE89" w14:textId="77777777" w:rsidR="0073395C" w:rsidRPr="00B95EE3" w:rsidRDefault="0073395C" w:rsidP="00B00ABC">
            <w:pPr>
              <w:tabs>
                <w:tab w:val="left" w:pos="3261"/>
                <w:tab w:val="left" w:pos="9639"/>
              </w:tabs>
              <w:spacing w:before="120" w:after="120"/>
              <w:rPr>
                <w:rFonts w:ascii="Segoe UI" w:hAnsi="Segoe UI" w:cs="Segoe UI"/>
                <w:sz w:val="19"/>
              </w:rPr>
            </w:pPr>
            <w:r w:rsidRPr="00B95EE3">
              <w:rPr>
                <w:rFonts w:ascii="Segoe UI" w:hAnsi="Segoe UI" w:cs="Segoe UI"/>
                <w:sz w:val="19"/>
              </w:rPr>
              <w:t>Vormittag</w:t>
            </w:r>
          </w:p>
        </w:tc>
        <w:tc>
          <w:tcPr>
            <w:tcW w:w="1680" w:type="dxa"/>
            <w:vMerge w:val="restart"/>
            <w:shd w:val="pct10" w:color="auto" w:fill="auto"/>
          </w:tcPr>
          <w:p w14:paraId="7CA2AFC6" w14:textId="77777777" w:rsidR="0073395C" w:rsidRPr="00B95EE3" w:rsidRDefault="0073395C" w:rsidP="00B00ABC">
            <w:pPr>
              <w:tabs>
                <w:tab w:val="left" w:pos="3191"/>
                <w:tab w:val="left" w:pos="3261"/>
                <w:tab w:val="left" w:pos="9639"/>
              </w:tabs>
              <w:spacing w:before="120" w:after="120"/>
              <w:ind w:right="213"/>
              <w:rPr>
                <w:rFonts w:ascii="Segoe UI" w:hAnsi="Segoe UI" w:cs="Segoe UI"/>
                <w:sz w:val="19"/>
              </w:rPr>
            </w:pPr>
            <w:r w:rsidRPr="00B95EE3">
              <w:rPr>
                <w:rFonts w:ascii="Segoe UI" w:hAnsi="Segoe UI" w:cs="Segoe UI"/>
                <w:sz w:val="19"/>
              </w:rPr>
              <w:t>Bitte Halbtage angeben</w:t>
            </w:r>
          </w:p>
        </w:tc>
        <w:tc>
          <w:tcPr>
            <w:tcW w:w="1200" w:type="dxa"/>
          </w:tcPr>
          <w:p w14:paraId="083E2F40" w14:textId="77777777" w:rsidR="0073395C" w:rsidRPr="00B95EE3" w:rsidRDefault="005E59A6" w:rsidP="00B00ABC">
            <w:pPr>
              <w:tabs>
                <w:tab w:val="left" w:pos="3261"/>
                <w:tab w:val="left" w:pos="9639"/>
              </w:tabs>
              <w:spacing w:before="120" w:after="120"/>
              <w:rPr>
                <w:rFonts w:ascii="Segoe UI" w:hAnsi="Segoe UI" w:cs="Segoe UI"/>
                <w:sz w:val="19"/>
                <w:szCs w:val="19"/>
              </w:rPr>
            </w:pPr>
            <w:sdt>
              <w:sdtPr>
                <w:rPr>
                  <w:rFonts w:ascii="Segoe UI" w:hAnsi="Segoe UI" w:cs="Segoe UI"/>
                  <w:sz w:val="19"/>
                  <w:szCs w:val="19"/>
                </w:rPr>
                <w:id w:val="-2001735780"/>
                <w:placeholder>
                  <w:docPart w:val="FEAFD9D1A3CA430DAF1B01DB41ED147B"/>
                </w:placeholder>
                <w:showingPlcHdr/>
              </w:sdtPr>
              <w:sdtEndPr/>
              <w:sdtContent/>
            </w:sdt>
            <w:r w:rsidR="0073395C" w:rsidRPr="00B95EE3">
              <w:rPr>
                <w:rFonts w:ascii="Segoe UI" w:hAnsi="Segoe UI" w:cs="Segoe UI"/>
                <w:sz w:val="19"/>
                <w:szCs w:val="19"/>
              </w:rPr>
              <w:t xml:space="preserve"> </w:t>
            </w:r>
            <w:sdt>
              <w:sdtPr>
                <w:rPr>
                  <w:rFonts w:ascii="Segoe UI" w:hAnsi="Segoe UI" w:cs="Segoe UI"/>
                  <w:sz w:val="19"/>
                  <w:szCs w:val="19"/>
                </w:rPr>
                <w:id w:val="643549270"/>
                <w:placeholder>
                  <w:docPart w:val="ABCC0C1C4E7540B2B31399B378909791"/>
                </w:placeholder>
              </w:sdtPr>
              <w:sdtEndPr/>
              <w:sdtContent>
                <w:sdt>
                  <w:sdtPr>
                    <w:rPr>
                      <w:rFonts w:ascii="Segoe UI" w:hAnsi="Segoe UI" w:cs="Segoe UI"/>
                      <w:sz w:val="19"/>
                      <w:szCs w:val="19"/>
                    </w:rPr>
                    <w:id w:val="-1465182729"/>
                    <w:placeholder>
                      <w:docPart w:val="AE64FDBFED3242E098931C53FF6CDD62"/>
                    </w:placeholder>
                    <w:showingPlcHdr/>
                  </w:sdtPr>
                  <w:sdtEndPr/>
                  <w:sdtContent>
                    <w:r w:rsidR="0073395C" w:rsidRPr="00B95EE3">
                      <w:rPr>
                        <w:rStyle w:val="Platzhaltertext"/>
                        <w:rFonts w:ascii="Segoe UI" w:hAnsi="Segoe UI" w:cs="Segoe UI"/>
                        <w:sz w:val="19"/>
                        <w:szCs w:val="19"/>
                      </w:rPr>
                      <w:t>Zeit</w:t>
                    </w:r>
                  </w:sdtContent>
                </w:sdt>
              </w:sdtContent>
            </w:sdt>
          </w:p>
        </w:tc>
        <w:tc>
          <w:tcPr>
            <w:tcW w:w="1320" w:type="dxa"/>
          </w:tcPr>
          <w:p w14:paraId="54A76884" w14:textId="77777777" w:rsidR="0073395C" w:rsidRPr="00B95EE3" w:rsidRDefault="005E59A6" w:rsidP="00B00ABC">
            <w:pPr>
              <w:tabs>
                <w:tab w:val="left" w:pos="3261"/>
                <w:tab w:val="left" w:pos="9639"/>
              </w:tabs>
              <w:spacing w:before="120" w:after="120"/>
              <w:rPr>
                <w:rFonts w:ascii="Segoe UI" w:hAnsi="Segoe UI" w:cs="Segoe UI"/>
                <w:sz w:val="19"/>
                <w:szCs w:val="19"/>
              </w:rPr>
            </w:pPr>
            <w:sdt>
              <w:sdtPr>
                <w:rPr>
                  <w:rFonts w:ascii="Segoe UI" w:hAnsi="Segoe UI" w:cs="Segoe UI"/>
                  <w:sz w:val="19"/>
                  <w:szCs w:val="19"/>
                </w:rPr>
                <w:id w:val="130133824"/>
                <w:placeholder>
                  <w:docPart w:val="58169CE4B215424E8A8F9EB3BBC8921E"/>
                </w:placeholder>
                <w:showingPlcHdr/>
              </w:sdtPr>
              <w:sdtEndPr/>
              <w:sdtContent/>
            </w:sdt>
            <w:r w:rsidR="0073395C" w:rsidRPr="00B95EE3">
              <w:rPr>
                <w:rFonts w:ascii="Segoe UI" w:hAnsi="Segoe UI" w:cs="Segoe UI"/>
                <w:sz w:val="19"/>
                <w:szCs w:val="19"/>
              </w:rPr>
              <w:t xml:space="preserve"> </w:t>
            </w:r>
            <w:sdt>
              <w:sdtPr>
                <w:rPr>
                  <w:rFonts w:ascii="Segoe UI" w:hAnsi="Segoe UI" w:cs="Segoe UI"/>
                  <w:sz w:val="19"/>
                  <w:szCs w:val="19"/>
                </w:rPr>
                <w:id w:val="1911193042"/>
                <w:placeholder>
                  <w:docPart w:val="3496FC35555946B68437F546112B8505"/>
                </w:placeholder>
              </w:sdtPr>
              <w:sdtEndPr/>
              <w:sdtContent>
                <w:sdt>
                  <w:sdtPr>
                    <w:rPr>
                      <w:rFonts w:ascii="Segoe UI" w:hAnsi="Segoe UI" w:cs="Segoe UI"/>
                      <w:sz w:val="19"/>
                      <w:szCs w:val="19"/>
                    </w:rPr>
                    <w:id w:val="-658383605"/>
                    <w:placeholder>
                      <w:docPart w:val="D22727AF294C47F0889F978291D0564D"/>
                    </w:placeholder>
                    <w:showingPlcHdr/>
                  </w:sdtPr>
                  <w:sdtEndPr/>
                  <w:sdtContent>
                    <w:r w:rsidR="0073395C" w:rsidRPr="00B95EE3">
                      <w:rPr>
                        <w:rStyle w:val="Platzhaltertext"/>
                        <w:rFonts w:ascii="Segoe UI" w:hAnsi="Segoe UI" w:cs="Segoe UI"/>
                        <w:sz w:val="19"/>
                        <w:szCs w:val="19"/>
                      </w:rPr>
                      <w:t>Zeit</w:t>
                    </w:r>
                  </w:sdtContent>
                </w:sdt>
              </w:sdtContent>
            </w:sdt>
          </w:p>
        </w:tc>
        <w:tc>
          <w:tcPr>
            <w:tcW w:w="1200" w:type="dxa"/>
            <w:gridSpan w:val="2"/>
          </w:tcPr>
          <w:p w14:paraId="3561679F" w14:textId="77777777" w:rsidR="0073395C" w:rsidRPr="00B95EE3" w:rsidRDefault="005E59A6" w:rsidP="00B00ABC">
            <w:pPr>
              <w:tabs>
                <w:tab w:val="left" w:pos="3261"/>
                <w:tab w:val="left" w:pos="9639"/>
              </w:tabs>
              <w:spacing w:before="120" w:after="120"/>
              <w:rPr>
                <w:rFonts w:ascii="Segoe UI" w:hAnsi="Segoe UI" w:cs="Segoe UI"/>
                <w:sz w:val="19"/>
                <w:szCs w:val="19"/>
              </w:rPr>
            </w:pPr>
            <w:sdt>
              <w:sdtPr>
                <w:rPr>
                  <w:rFonts w:ascii="Segoe UI" w:hAnsi="Segoe UI" w:cs="Segoe UI"/>
                  <w:sz w:val="19"/>
                  <w:szCs w:val="19"/>
                </w:rPr>
                <w:id w:val="-1159921883"/>
                <w:placeholder>
                  <w:docPart w:val="C4E3BB2BE7404995B1C89C80EDA46C13"/>
                </w:placeholder>
                <w:showingPlcHdr/>
              </w:sdtPr>
              <w:sdtEndPr/>
              <w:sdtContent/>
            </w:sdt>
            <w:r w:rsidR="0073395C" w:rsidRPr="00B95EE3">
              <w:rPr>
                <w:rFonts w:ascii="Segoe UI" w:hAnsi="Segoe UI" w:cs="Segoe UI"/>
                <w:sz w:val="19"/>
                <w:szCs w:val="19"/>
              </w:rPr>
              <w:t xml:space="preserve"> </w:t>
            </w:r>
            <w:sdt>
              <w:sdtPr>
                <w:rPr>
                  <w:rFonts w:ascii="Segoe UI" w:hAnsi="Segoe UI" w:cs="Segoe UI"/>
                  <w:sz w:val="19"/>
                  <w:szCs w:val="19"/>
                </w:rPr>
                <w:id w:val="-1101786198"/>
                <w:placeholder>
                  <w:docPart w:val="C4743161351542069E594E4FA6CECBDE"/>
                </w:placeholder>
              </w:sdtPr>
              <w:sdtEndPr/>
              <w:sdtContent>
                <w:sdt>
                  <w:sdtPr>
                    <w:rPr>
                      <w:rFonts w:ascii="Segoe UI" w:hAnsi="Segoe UI" w:cs="Segoe UI"/>
                      <w:sz w:val="19"/>
                      <w:szCs w:val="19"/>
                    </w:rPr>
                    <w:id w:val="-1404372303"/>
                    <w:placeholder>
                      <w:docPart w:val="E362BE5117A843268D2C02CF7AAE0B53"/>
                    </w:placeholder>
                    <w:showingPlcHdr/>
                  </w:sdtPr>
                  <w:sdtEndPr/>
                  <w:sdtContent>
                    <w:r w:rsidR="0073395C" w:rsidRPr="00B95EE3">
                      <w:rPr>
                        <w:rStyle w:val="Platzhaltertext"/>
                        <w:rFonts w:ascii="Segoe UI" w:hAnsi="Segoe UI" w:cs="Segoe UI"/>
                        <w:sz w:val="19"/>
                        <w:szCs w:val="19"/>
                      </w:rPr>
                      <w:t>Zeit</w:t>
                    </w:r>
                  </w:sdtContent>
                </w:sdt>
              </w:sdtContent>
            </w:sdt>
          </w:p>
        </w:tc>
        <w:tc>
          <w:tcPr>
            <w:tcW w:w="1200" w:type="dxa"/>
          </w:tcPr>
          <w:p w14:paraId="74D1062A" w14:textId="77777777" w:rsidR="0073395C" w:rsidRPr="00B95EE3" w:rsidRDefault="005E59A6" w:rsidP="00B00ABC">
            <w:pPr>
              <w:tabs>
                <w:tab w:val="left" w:pos="3261"/>
                <w:tab w:val="left" w:pos="9639"/>
              </w:tabs>
              <w:spacing w:before="120" w:after="120"/>
              <w:rPr>
                <w:rFonts w:ascii="Segoe UI" w:hAnsi="Segoe UI" w:cs="Segoe UI"/>
                <w:sz w:val="19"/>
                <w:szCs w:val="19"/>
              </w:rPr>
            </w:pPr>
            <w:sdt>
              <w:sdtPr>
                <w:rPr>
                  <w:rFonts w:ascii="Segoe UI" w:hAnsi="Segoe UI" w:cs="Segoe UI"/>
                  <w:sz w:val="19"/>
                  <w:szCs w:val="19"/>
                </w:rPr>
                <w:id w:val="243529546"/>
                <w:placeholder>
                  <w:docPart w:val="7A81E05B99854534B33AEF419BA98E7D"/>
                </w:placeholder>
                <w:showingPlcHdr/>
              </w:sdtPr>
              <w:sdtEndPr/>
              <w:sdtContent/>
            </w:sdt>
            <w:r w:rsidR="0073395C" w:rsidRPr="00B95EE3">
              <w:rPr>
                <w:rFonts w:ascii="Segoe UI" w:hAnsi="Segoe UI" w:cs="Segoe UI"/>
                <w:sz w:val="19"/>
                <w:szCs w:val="19"/>
              </w:rPr>
              <w:t xml:space="preserve"> </w:t>
            </w:r>
            <w:sdt>
              <w:sdtPr>
                <w:rPr>
                  <w:rFonts w:ascii="Segoe UI" w:hAnsi="Segoe UI" w:cs="Segoe UI"/>
                  <w:sz w:val="19"/>
                  <w:szCs w:val="19"/>
                </w:rPr>
                <w:id w:val="-547145934"/>
                <w:placeholder>
                  <w:docPart w:val="E62AFF92C6934190BE610B590667EAC6"/>
                </w:placeholder>
              </w:sdtPr>
              <w:sdtEndPr/>
              <w:sdtContent>
                <w:sdt>
                  <w:sdtPr>
                    <w:rPr>
                      <w:rFonts w:ascii="Segoe UI" w:hAnsi="Segoe UI" w:cs="Segoe UI"/>
                      <w:sz w:val="19"/>
                      <w:szCs w:val="19"/>
                    </w:rPr>
                    <w:id w:val="1525283204"/>
                    <w:placeholder>
                      <w:docPart w:val="0E37A7274A0A4DF78E54CA61284A2E19"/>
                    </w:placeholder>
                    <w:showingPlcHdr/>
                  </w:sdtPr>
                  <w:sdtEndPr/>
                  <w:sdtContent>
                    <w:r w:rsidR="0073395C" w:rsidRPr="00B95EE3">
                      <w:rPr>
                        <w:rStyle w:val="Platzhaltertext"/>
                        <w:rFonts w:ascii="Segoe UI" w:hAnsi="Segoe UI" w:cs="Segoe UI"/>
                        <w:sz w:val="19"/>
                        <w:szCs w:val="19"/>
                      </w:rPr>
                      <w:t>Zeit</w:t>
                    </w:r>
                  </w:sdtContent>
                </w:sdt>
              </w:sdtContent>
            </w:sdt>
          </w:p>
        </w:tc>
        <w:tc>
          <w:tcPr>
            <w:tcW w:w="1200" w:type="dxa"/>
          </w:tcPr>
          <w:p w14:paraId="11E67D6F" w14:textId="77777777" w:rsidR="0073395C" w:rsidRPr="00B95EE3" w:rsidRDefault="005E59A6" w:rsidP="00B00ABC">
            <w:pPr>
              <w:tabs>
                <w:tab w:val="left" w:pos="3261"/>
                <w:tab w:val="left" w:pos="9639"/>
              </w:tabs>
              <w:spacing w:before="120" w:after="120"/>
              <w:rPr>
                <w:rFonts w:ascii="Segoe UI" w:hAnsi="Segoe UI" w:cs="Segoe UI"/>
                <w:sz w:val="19"/>
                <w:szCs w:val="19"/>
              </w:rPr>
            </w:pPr>
            <w:sdt>
              <w:sdtPr>
                <w:rPr>
                  <w:rFonts w:ascii="Segoe UI" w:hAnsi="Segoe UI" w:cs="Segoe UI"/>
                  <w:sz w:val="19"/>
                  <w:szCs w:val="19"/>
                </w:rPr>
                <w:id w:val="904272522"/>
                <w:placeholder>
                  <w:docPart w:val="068E773179DD4365AAB0361705452159"/>
                </w:placeholder>
                <w:showingPlcHdr/>
              </w:sdtPr>
              <w:sdtEndPr/>
              <w:sdtContent/>
            </w:sdt>
            <w:r w:rsidR="0073395C" w:rsidRPr="00B95EE3">
              <w:rPr>
                <w:rFonts w:ascii="Segoe UI" w:hAnsi="Segoe UI" w:cs="Segoe UI"/>
                <w:sz w:val="19"/>
                <w:szCs w:val="19"/>
              </w:rPr>
              <w:t xml:space="preserve"> </w:t>
            </w:r>
            <w:sdt>
              <w:sdtPr>
                <w:rPr>
                  <w:rFonts w:ascii="Segoe UI" w:hAnsi="Segoe UI" w:cs="Segoe UI"/>
                  <w:sz w:val="19"/>
                  <w:szCs w:val="19"/>
                </w:rPr>
                <w:id w:val="525134798"/>
                <w:placeholder>
                  <w:docPart w:val="A5650CDC6FBE4F3E895337DF196B3499"/>
                </w:placeholder>
              </w:sdtPr>
              <w:sdtEndPr/>
              <w:sdtContent>
                <w:sdt>
                  <w:sdtPr>
                    <w:rPr>
                      <w:rFonts w:ascii="Segoe UI" w:hAnsi="Segoe UI" w:cs="Segoe UI"/>
                      <w:sz w:val="19"/>
                      <w:szCs w:val="19"/>
                    </w:rPr>
                    <w:id w:val="-2005277716"/>
                    <w:placeholder>
                      <w:docPart w:val="193C94466EFF41FD96D36655BCCD2659"/>
                    </w:placeholder>
                    <w:showingPlcHdr/>
                  </w:sdtPr>
                  <w:sdtEndPr/>
                  <w:sdtContent>
                    <w:r w:rsidR="0073395C" w:rsidRPr="00B95EE3">
                      <w:rPr>
                        <w:rStyle w:val="Platzhaltertext"/>
                        <w:rFonts w:ascii="Segoe UI" w:hAnsi="Segoe UI" w:cs="Segoe UI"/>
                        <w:sz w:val="19"/>
                        <w:szCs w:val="19"/>
                      </w:rPr>
                      <w:t>Zeit</w:t>
                    </w:r>
                  </w:sdtContent>
                </w:sdt>
              </w:sdtContent>
            </w:sdt>
          </w:p>
        </w:tc>
        <w:tc>
          <w:tcPr>
            <w:tcW w:w="1130" w:type="dxa"/>
            <w:shd w:val="clear" w:color="auto" w:fill="F2F2F2"/>
          </w:tcPr>
          <w:p w14:paraId="5266CEAF" w14:textId="77777777" w:rsidR="0073395C" w:rsidRPr="00B95EE3" w:rsidRDefault="0073395C" w:rsidP="00B00ABC">
            <w:pPr>
              <w:tabs>
                <w:tab w:val="left" w:pos="3261"/>
                <w:tab w:val="left" w:pos="9639"/>
              </w:tabs>
              <w:spacing w:before="120" w:after="120"/>
              <w:rPr>
                <w:rFonts w:ascii="Segoe UI" w:hAnsi="Segoe UI" w:cs="Segoe UI"/>
                <w:sz w:val="19"/>
                <w:szCs w:val="19"/>
                <w:highlight w:val="lightGray"/>
              </w:rPr>
            </w:pPr>
          </w:p>
        </w:tc>
      </w:tr>
      <w:tr w:rsidR="0073395C" w:rsidRPr="00B95EE3" w14:paraId="7B21D938" w14:textId="77777777" w:rsidTr="00B00ABC">
        <w:trPr>
          <w:cantSplit/>
          <w:trHeight w:val="270"/>
        </w:trPr>
        <w:tc>
          <w:tcPr>
            <w:tcW w:w="1560" w:type="dxa"/>
            <w:shd w:val="pct10" w:color="auto" w:fill="auto"/>
          </w:tcPr>
          <w:p w14:paraId="11A065A8" w14:textId="77777777" w:rsidR="0073395C" w:rsidRPr="00B95EE3" w:rsidRDefault="0073395C" w:rsidP="00B00ABC">
            <w:pPr>
              <w:tabs>
                <w:tab w:val="left" w:pos="3261"/>
                <w:tab w:val="left" w:pos="9639"/>
              </w:tabs>
              <w:spacing w:before="120" w:after="120"/>
              <w:rPr>
                <w:rFonts w:ascii="Segoe UI" w:hAnsi="Segoe UI" w:cs="Segoe UI"/>
                <w:sz w:val="19"/>
              </w:rPr>
            </w:pPr>
            <w:r w:rsidRPr="00B95EE3">
              <w:rPr>
                <w:rFonts w:ascii="Segoe UI" w:hAnsi="Segoe UI" w:cs="Segoe UI"/>
                <w:sz w:val="19"/>
              </w:rPr>
              <w:t>Nachmittag</w:t>
            </w:r>
          </w:p>
        </w:tc>
        <w:tc>
          <w:tcPr>
            <w:tcW w:w="1680" w:type="dxa"/>
            <w:vMerge/>
            <w:shd w:val="pct10" w:color="auto" w:fill="auto"/>
          </w:tcPr>
          <w:p w14:paraId="51688897" w14:textId="77777777" w:rsidR="0073395C" w:rsidRPr="00B95EE3" w:rsidRDefault="0073395C" w:rsidP="00B00ABC">
            <w:pPr>
              <w:tabs>
                <w:tab w:val="left" w:pos="3191"/>
                <w:tab w:val="left" w:pos="3261"/>
                <w:tab w:val="left" w:pos="9639"/>
              </w:tabs>
              <w:spacing w:before="120" w:after="120"/>
              <w:ind w:right="213"/>
              <w:rPr>
                <w:rFonts w:ascii="Segoe UI" w:hAnsi="Segoe UI" w:cs="Segoe UI"/>
                <w:sz w:val="19"/>
              </w:rPr>
            </w:pPr>
          </w:p>
        </w:tc>
        <w:tc>
          <w:tcPr>
            <w:tcW w:w="1200" w:type="dxa"/>
            <w:tcBorders>
              <w:bottom w:val="single" w:sz="4" w:space="0" w:color="auto"/>
            </w:tcBorders>
          </w:tcPr>
          <w:p w14:paraId="324CE94A" w14:textId="77777777" w:rsidR="0073395C" w:rsidRPr="00B95EE3" w:rsidRDefault="005E59A6" w:rsidP="00B00ABC">
            <w:pPr>
              <w:tabs>
                <w:tab w:val="left" w:pos="3261"/>
                <w:tab w:val="left" w:pos="9639"/>
              </w:tabs>
              <w:spacing w:before="120" w:after="120"/>
              <w:rPr>
                <w:rFonts w:ascii="Segoe UI" w:hAnsi="Segoe UI" w:cs="Segoe UI"/>
                <w:sz w:val="19"/>
                <w:szCs w:val="19"/>
              </w:rPr>
            </w:pPr>
            <w:sdt>
              <w:sdtPr>
                <w:rPr>
                  <w:rFonts w:ascii="Segoe UI" w:hAnsi="Segoe UI" w:cs="Segoe UI"/>
                  <w:sz w:val="19"/>
                  <w:szCs w:val="19"/>
                </w:rPr>
                <w:id w:val="240300860"/>
                <w:placeholder>
                  <w:docPart w:val="6E6A3C1578174B17855F89976C67FA86"/>
                </w:placeholder>
                <w:showingPlcHdr/>
              </w:sdtPr>
              <w:sdtEndPr/>
              <w:sdtContent/>
            </w:sdt>
            <w:r w:rsidR="0073395C" w:rsidRPr="00B95EE3">
              <w:rPr>
                <w:rFonts w:ascii="Segoe UI" w:hAnsi="Segoe UI" w:cs="Segoe UI"/>
                <w:sz w:val="19"/>
                <w:szCs w:val="19"/>
              </w:rPr>
              <w:t xml:space="preserve"> </w:t>
            </w:r>
            <w:sdt>
              <w:sdtPr>
                <w:rPr>
                  <w:rFonts w:ascii="Segoe UI" w:hAnsi="Segoe UI" w:cs="Segoe UI"/>
                  <w:sz w:val="19"/>
                  <w:szCs w:val="19"/>
                </w:rPr>
                <w:id w:val="437643379"/>
                <w:placeholder>
                  <w:docPart w:val="3668A9626E804B9B8A1D8BB8F7B6F0F9"/>
                </w:placeholder>
              </w:sdtPr>
              <w:sdtEndPr/>
              <w:sdtContent>
                <w:sdt>
                  <w:sdtPr>
                    <w:rPr>
                      <w:rFonts w:ascii="Segoe UI" w:hAnsi="Segoe UI" w:cs="Segoe UI"/>
                      <w:sz w:val="19"/>
                      <w:szCs w:val="19"/>
                    </w:rPr>
                    <w:id w:val="-1195224903"/>
                    <w:placeholder>
                      <w:docPart w:val="C9D849BC02EB48F190357DF97D1901AF"/>
                    </w:placeholder>
                    <w:showingPlcHdr/>
                  </w:sdtPr>
                  <w:sdtEndPr/>
                  <w:sdtContent>
                    <w:r w:rsidR="0073395C" w:rsidRPr="00B95EE3">
                      <w:rPr>
                        <w:rStyle w:val="Platzhaltertext"/>
                        <w:rFonts w:ascii="Segoe UI" w:hAnsi="Segoe UI" w:cs="Segoe UI"/>
                        <w:sz w:val="19"/>
                        <w:szCs w:val="19"/>
                      </w:rPr>
                      <w:t>Zeit</w:t>
                    </w:r>
                  </w:sdtContent>
                </w:sdt>
              </w:sdtContent>
            </w:sdt>
          </w:p>
        </w:tc>
        <w:tc>
          <w:tcPr>
            <w:tcW w:w="1320" w:type="dxa"/>
            <w:tcBorders>
              <w:bottom w:val="single" w:sz="4" w:space="0" w:color="auto"/>
            </w:tcBorders>
          </w:tcPr>
          <w:p w14:paraId="4B9E8CF4" w14:textId="77777777" w:rsidR="0073395C" w:rsidRPr="00B95EE3" w:rsidRDefault="005E59A6" w:rsidP="00B00ABC">
            <w:pPr>
              <w:tabs>
                <w:tab w:val="left" w:pos="3261"/>
                <w:tab w:val="left" w:pos="9639"/>
              </w:tabs>
              <w:spacing w:before="120" w:after="120"/>
              <w:rPr>
                <w:rFonts w:ascii="Segoe UI" w:hAnsi="Segoe UI" w:cs="Segoe UI"/>
                <w:sz w:val="19"/>
                <w:szCs w:val="19"/>
              </w:rPr>
            </w:pPr>
            <w:sdt>
              <w:sdtPr>
                <w:rPr>
                  <w:rFonts w:ascii="Segoe UI" w:hAnsi="Segoe UI" w:cs="Segoe UI"/>
                  <w:sz w:val="19"/>
                  <w:szCs w:val="19"/>
                </w:rPr>
                <w:id w:val="411132265"/>
                <w:placeholder>
                  <w:docPart w:val="50F65BC771CC4809A4EEA8E3DCAB0248"/>
                </w:placeholder>
                <w:showingPlcHdr/>
              </w:sdtPr>
              <w:sdtEndPr/>
              <w:sdtContent/>
            </w:sdt>
            <w:r w:rsidR="0073395C" w:rsidRPr="00B95EE3">
              <w:rPr>
                <w:rFonts w:ascii="Segoe UI" w:hAnsi="Segoe UI" w:cs="Segoe UI"/>
                <w:sz w:val="19"/>
                <w:szCs w:val="19"/>
              </w:rPr>
              <w:t xml:space="preserve"> </w:t>
            </w:r>
            <w:sdt>
              <w:sdtPr>
                <w:rPr>
                  <w:rFonts w:ascii="Segoe UI" w:hAnsi="Segoe UI" w:cs="Segoe UI"/>
                  <w:sz w:val="19"/>
                  <w:szCs w:val="19"/>
                </w:rPr>
                <w:id w:val="499931888"/>
                <w:placeholder>
                  <w:docPart w:val="06FCA201D67949AFB8F1639BB71426A0"/>
                </w:placeholder>
              </w:sdtPr>
              <w:sdtEndPr/>
              <w:sdtContent>
                <w:sdt>
                  <w:sdtPr>
                    <w:rPr>
                      <w:rFonts w:ascii="Segoe UI" w:hAnsi="Segoe UI" w:cs="Segoe UI"/>
                      <w:sz w:val="19"/>
                      <w:szCs w:val="19"/>
                    </w:rPr>
                    <w:id w:val="396020839"/>
                    <w:placeholder>
                      <w:docPart w:val="8EC9410C84FC41F0BA26ECF05D414098"/>
                    </w:placeholder>
                    <w:showingPlcHdr/>
                  </w:sdtPr>
                  <w:sdtEndPr/>
                  <w:sdtContent>
                    <w:r w:rsidR="0073395C" w:rsidRPr="00B95EE3">
                      <w:rPr>
                        <w:rStyle w:val="Platzhaltertext"/>
                        <w:rFonts w:ascii="Segoe UI" w:hAnsi="Segoe UI" w:cs="Segoe UI"/>
                        <w:sz w:val="19"/>
                        <w:szCs w:val="19"/>
                      </w:rPr>
                      <w:t>Zeit</w:t>
                    </w:r>
                  </w:sdtContent>
                </w:sdt>
              </w:sdtContent>
            </w:sdt>
          </w:p>
        </w:tc>
        <w:tc>
          <w:tcPr>
            <w:tcW w:w="1200" w:type="dxa"/>
            <w:gridSpan w:val="2"/>
            <w:tcBorders>
              <w:bottom w:val="single" w:sz="4" w:space="0" w:color="auto"/>
            </w:tcBorders>
          </w:tcPr>
          <w:p w14:paraId="1C925B03" w14:textId="77777777" w:rsidR="0073395C" w:rsidRPr="00B95EE3" w:rsidRDefault="005E59A6" w:rsidP="00B00ABC">
            <w:pPr>
              <w:tabs>
                <w:tab w:val="left" w:pos="3261"/>
                <w:tab w:val="left" w:pos="9639"/>
              </w:tabs>
              <w:spacing w:before="120" w:after="120"/>
              <w:rPr>
                <w:rFonts w:ascii="Segoe UI" w:hAnsi="Segoe UI" w:cs="Segoe UI"/>
                <w:sz w:val="19"/>
                <w:szCs w:val="19"/>
              </w:rPr>
            </w:pPr>
            <w:sdt>
              <w:sdtPr>
                <w:rPr>
                  <w:rFonts w:ascii="Segoe UI" w:hAnsi="Segoe UI" w:cs="Segoe UI"/>
                  <w:sz w:val="19"/>
                  <w:szCs w:val="19"/>
                </w:rPr>
                <w:id w:val="-340236808"/>
                <w:placeholder>
                  <w:docPart w:val="1F3EEA4ED23D49F2B6D6BC452A0CAF50"/>
                </w:placeholder>
                <w:showingPlcHdr/>
              </w:sdtPr>
              <w:sdtEndPr/>
              <w:sdtContent/>
            </w:sdt>
            <w:r w:rsidR="0073395C" w:rsidRPr="00B95EE3">
              <w:rPr>
                <w:rFonts w:ascii="Segoe UI" w:hAnsi="Segoe UI" w:cs="Segoe UI"/>
                <w:sz w:val="19"/>
                <w:szCs w:val="19"/>
              </w:rPr>
              <w:t xml:space="preserve"> </w:t>
            </w:r>
            <w:sdt>
              <w:sdtPr>
                <w:rPr>
                  <w:rFonts w:ascii="Segoe UI" w:hAnsi="Segoe UI" w:cs="Segoe UI"/>
                  <w:sz w:val="19"/>
                  <w:szCs w:val="19"/>
                </w:rPr>
                <w:id w:val="-433902863"/>
                <w:placeholder>
                  <w:docPart w:val="BFE05562815F43DEB79D9D029F53442F"/>
                </w:placeholder>
              </w:sdtPr>
              <w:sdtEndPr/>
              <w:sdtContent>
                <w:sdt>
                  <w:sdtPr>
                    <w:rPr>
                      <w:rFonts w:ascii="Segoe UI" w:hAnsi="Segoe UI" w:cs="Segoe UI"/>
                      <w:sz w:val="19"/>
                      <w:szCs w:val="19"/>
                    </w:rPr>
                    <w:id w:val="-2101857798"/>
                    <w:placeholder>
                      <w:docPart w:val="2256D19842EF424FB15957EF34A25519"/>
                    </w:placeholder>
                    <w:showingPlcHdr/>
                  </w:sdtPr>
                  <w:sdtEndPr/>
                  <w:sdtContent>
                    <w:r w:rsidR="0073395C" w:rsidRPr="00B95EE3">
                      <w:rPr>
                        <w:rStyle w:val="Platzhaltertext"/>
                        <w:rFonts w:ascii="Segoe UI" w:hAnsi="Segoe UI" w:cs="Segoe UI"/>
                        <w:sz w:val="19"/>
                        <w:szCs w:val="19"/>
                      </w:rPr>
                      <w:t>Zeit</w:t>
                    </w:r>
                  </w:sdtContent>
                </w:sdt>
              </w:sdtContent>
            </w:sdt>
          </w:p>
        </w:tc>
        <w:tc>
          <w:tcPr>
            <w:tcW w:w="1200" w:type="dxa"/>
            <w:tcBorders>
              <w:bottom w:val="single" w:sz="4" w:space="0" w:color="auto"/>
            </w:tcBorders>
          </w:tcPr>
          <w:p w14:paraId="35BA4AEC" w14:textId="77777777" w:rsidR="0073395C" w:rsidRPr="00B95EE3" w:rsidRDefault="005E59A6" w:rsidP="00B00ABC">
            <w:pPr>
              <w:tabs>
                <w:tab w:val="left" w:pos="3261"/>
                <w:tab w:val="left" w:pos="9639"/>
              </w:tabs>
              <w:spacing w:before="120" w:after="120"/>
              <w:rPr>
                <w:rFonts w:ascii="Segoe UI" w:hAnsi="Segoe UI" w:cs="Segoe UI"/>
                <w:sz w:val="19"/>
                <w:szCs w:val="19"/>
              </w:rPr>
            </w:pPr>
            <w:sdt>
              <w:sdtPr>
                <w:rPr>
                  <w:rFonts w:ascii="Segoe UI" w:hAnsi="Segoe UI" w:cs="Segoe UI"/>
                  <w:sz w:val="19"/>
                  <w:szCs w:val="19"/>
                </w:rPr>
                <w:id w:val="2093118535"/>
                <w:placeholder>
                  <w:docPart w:val="DB204EB06D8E435BA77959F9E1455240"/>
                </w:placeholder>
                <w:showingPlcHdr/>
              </w:sdtPr>
              <w:sdtEndPr/>
              <w:sdtContent/>
            </w:sdt>
            <w:r w:rsidR="0073395C" w:rsidRPr="00B95EE3">
              <w:rPr>
                <w:rFonts w:ascii="Segoe UI" w:hAnsi="Segoe UI" w:cs="Segoe UI"/>
                <w:sz w:val="19"/>
                <w:szCs w:val="19"/>
              </w:rPr>
              <w:t xml:space="preserve"> </w:t>
            </w:r>
            <w:sdt>
              <w:sdtPr>
                <w:rPr>
                  <w:rFonts w:ascii="Segoe UI" w:hAnsi="Segoe UI" w:cs="Segoe UI"/>
                  <w:sz w:val="19"/>
                  <w:szCs w:val="19"/>
                </w:rPr>
                <w:id w:val="1982501653"/>
                <w:placeholder>
                  <w:docPart w:val="28BD8E7E65804D22BA021ED035687BCB"/>
                </w:placeholder>
              </w:sdtPr>
              <w:sdtEndPr/>
              <w:sdtContent>
                <w:sdt>
                  <w:sdtPr>
                    <w:rPr>
                      <w:rFonts w:ascii="Segoe UI" w:hAnsi="Segoe UI" w:cs="Segoe UI"/>
                      <w:sz w:val="19"/>
                      <w:szCs w:val="19"/>
                    </w:rPr>
                    <w:id w:val="-1388951417"/>
                    <w:placeholder>
                      <w:docPart w:val="EB35A4044D3D4515A0A55212F6C7CA29"/>
                    </w:placeholder>
                    <w:showingPlcHdr/>
                  </w:sdtPr>
                  <w:sdtEndPr/>
                  <w:sdtContent>
                    <w:r w:rsidR="0073395C" w:rsidRPr="00B95EE3">
                      <w:rPr>
                        <w:rStyle w:val="Platzhaltertext"/>
                        <w:rFonts w:ascii="Segoe UI" w:hAnsi="Segoe UI" w:cs="Segoe UI"/>
                        <w:sz w:val="19"/>
                        <w:szCs w:val="19"/>
                      </w:rPr>
                      <w:t>Zeit</w:t>
                    </w:r>
                  </w:sdtContent>
                </w:sdt>
              </w:sdtContent>
            </w:sdt>
          </w:p>
        </w:tc>
        <w:tc>
          <w:tcPr>
            <w:tcW w:w="1200" w:type="dxa"/>
            <w:tcBorders>
              <w:bottom w:val="single" w:sz="4" w:space="0" w:color="auto"/>
            </w:tcBorders>
          </w:tcPr>
          <w:p w14:paraId="46D9087D" w14:textId="77777777" w:rsidR="0073395C" w:rsidRPr="00B95EE3" w:rsidRDefault="005E59A6" w:rsidP="00B00ABC">
            <w:pPr>
              <w:tabs>
                <w:tab w:val="left" w:pos="3261"/>
                <w:tab w:val="left" w:pos="9639"/>
              </w:tabs>
              <w:spacing w:before="120" w:after="120"/>
              <w:rPr>
                <w:rFonts w:ascii="Segoe UI" w:hAnsi="Segoe UI" w:cs="Segoe UI"/>
                <w:sz w:val="19"/>
                <w:szCs w:val="19"/>
              </w:rPr>
            </w:pPr>
            <w:sdt>
              <w:sdtPr>
                <w:rPr>
                  <w:rFonts w:ascii="Segoe UI" w:hAnsi="Segoe UI" w:cs="Segoe UI"/>
                  <w:sz w:val="19"/>
                  <w:szCs w:val="19"/>
                </w:rPr>
                <w:id w:val="435568369"/>
                <w:placeholder>
                  <w:docPart w:val="BB74FC707D8C4D0EACD47948E660269E"/>
                </w:placeholder>
                <w:showingPlcHdr/>
              </w:sdtPr>
              <w:sdtEndPr/>
              <w:sdtContent/>
            </w:sdt>
            <w:r w:rsidR="0073395C" w:rsidRPr="00B95EE3">
              <w:rPr>
                <w:rFonts w:ascii="Segoe UI" w:hAnsi="Segoe UI" w:cs="Segoe UI"/>
                <w:sz w:val="19"/>
                <w:szCs w:val="19"/>
              </w:rPr>
              <w:t xml:space="preserve"> </w:t>
            </w:r>
            <w:sdt>
              <w:sdtPr>
                <w:rPr>
                  <w:rFonts w:ascii="Segoe UI" w:hAnsi="Segoe UI" w:cs="Segoe UI"/>
                  <w:sz w:val="19"/>
                  <w:szCs w:val="19"/>
                </w:rPr>
                <w:id w:val="2141608776"/>
                <w:placeholder>
                  <w:docPart w:val="AB0F4C9D39064B74A65528120A227EDD"/>
                </w:placeholder>
              </w:sdtPr>
              <w:sdtEndPr/>
              <w:sdtContent>
                <w:sdt>
                  <w:sdtPr>
                    <w:rPr>
                      <w:rFonts w:ascii="Segoe UI" w:hAnsi="Segoe UI" w:cs="Segoe UI"/>
                      <w:sz w:val="19"/>
                      <w:szCs w:val="19"/>
                    </w:rPr>
                    <w:id w:val="938720730"/>
                    <w:placeholder>
                      <w:docPart w:val="3306A30F52DA45138191E440A4C9937B"/>
                    </w:placeholder>
                    <w:showingPlcHdr/>
                  </w:sdtPr>
                  <w:sdtEndPr/>
                  <w:sdtContent>
                    <w:r w:rsidR="0073395C" w:rsidRPr="00B95EE3">
                      <w:rPr>
                        <w:rStyle w:val="Platzhaltertext"/>
                        <w:rFonts w:ascii="Segoe UI" w:hAnsi="Segoe UI" w:cs="Segoe UI"/>
                        <w:sz w:val="19"/>
                        <w:szCs w:val="19"/>
                      </w:rPr>
                      <w:t>Zeit</w:t>
                    </w:r>
                  </w:sdtContent>
                </w:sdt>
              </w:sdtContent>
            </w:sdt>
          </w:p>
        </w:tc>
        <w:tc>
          <w:tcPr>
            <w:tcW w:w="1130" w:type="dxa"/>
            <w:tcBorders>
              <w:bottom w:val="single" w:sz="4" w:space="0" w:color="auto"/>
            </w:tcBorders>
            <w:shd w:val="clear" w:color="auto" w:fill="F2F2F2"/>
          </w:tcPr>
          <w:p w14:paraId="0F278B90" w14:textId="77777777" w:rsidR="0073395C" w:rsidRPr="00B95EE3" w:rsidRDefault="0073395C" w:rsidP="00B00ABC">
            <w:pPr>
              <w:tabs>
                <w:tab w:val="left" w:pos="3261"/>
                <w:tab w:val="left" w:pos="9639"/>
              </w:tabs>
              <w:spacing w:before="120" w:after="120"/>
              <w:rPr>
                <w:rFonts w:ascii="Segoe UI" w:hAnsi="Segoe UI" w:cs="Segoe UI"/>
                <w:sz w:val="19"/>
                <w:szCs w:val="19"/>
                <w:highlight w:val="lightGray"/>
              </w:rPr>
            </w:pPr>
          </w:p>
        </w:tc>
      </w:tr>
    </w:tbl>
    <w:p w14:paraId="5C97253D" w14:textId="77777777" w:rsidR="008C7DCE" w:rsidRPr="00ED7632" w:rsidRDefault="008C7DCE" w:rsidP="007B4CE7">
      <w:pPr>
        <w:tabs>
          <w:tab w:val="left" w:pos="426"/>
          <w:tab w:val="left" w:pos="851"/>
        </w:tabs>
        <w:rPr>
          <w:rFonts w:ascii="Segoe UI" w:hAnsi="Segoe UI" w:cs="Segoe UI"/>
        </w:rPr>
      </w:pPr>
    </w:p>
    <w:p w14:paraId="74D2D7D5" w14:textId="4DC01E3E" w:rsidR="00010B11" w:rsidRPr="00FA6CDD" w:rsidRDefault="00010B11" w:rsidP="00010B11">
      <w:pPr>
        <w:pStyle w:val="Textkrper"/>
      </w:pPr>
      <w:r>
        <w:t xml:space="preserve">Bitte reichen Sie das aufgefüllte Formular online mit der Anmeldung oder nachträglich per E-Mail an </w:t>
      </w:r>
      <w:hyperlink r:id="rId14" w:history="1">
        <w:r w:rsidRPr="00E95422">
          <w:rPr>
            <w:rStyle w:val="Hyperlink"/>
          </w:rPr>
          <w:t>berufsbildung@ow.ch</w:t>
        </w:r>
      </w:hyperlink>
      <w:r>
        <w:t xml:space="preserve"> ein.</w:t>
      </w:r>
    </w:p>
    <w:p w14:paraId="1CF6FF6E" w14:textId="08BDCFA0" w:rsidR="00F82B36" w:rsidRPr="0073395C" w:rsidRDefault="00F82B36" w:rsidP="00010B11">
      <w:pPr>
        <w:rPr>
          <w:rFonts w:ascii="Segoe UI" w:hAnsi="Segoe UI" w:cs="Segoe UI"/>
          <w:b/>
          <w:sz w:val="20"/>
        </w:rPr>
      </w:pPr>
    </w:p>
    <w:sectPr w:rsidR="00F82B36" w:rsidRPr="0073395C" w:rsidSect="00E21859">
      <w:headerReference w:type="default" r:id="rId15"/>
      <w:footerReference w:type="default" r:id="rId16"/>
      <w:headerReference w:type="first" r:id="rId17"/>
      <w:footerReference w:type="first" r:id="rId18"/>
      <w:type w:val="continuous"/>
      <w:pgSz w:w="11906" w:h="16838" w:code="9"/>
      <w:pgMar w:top="1418" w:right="707" w:bottom="1134" w:left="1134" w:header="567" w:footer="4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820BBA" w14:textId="77777777" w:rsidR="00D242C5" w:rsidRPr="00F82B36" w:rsidRDefault="00D242C5">
      <w:r w:rsidRPr="00F82B36">
        <w:separator/>
      </w:r>
    </w:p>
  </w:endnote>
  <w:endnote w:type="continuationSeparator" w:id="0">
    <w:p w14:paraId="06771934" w14:textId="77777777" w:rsidR="00D242C5" w:rsidRPr="00F82B36" w:rsidRDefault="00D242C5">
      <w:r w:rsidRPr="00F82B36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A72728" w14:textId="77777777" w:rsidR="00ED7632" w:rsidRPr="00ED7632" w:rsidRDefault="00ED7632" w:rsidP="00ED7632">
    <w:pPr>
      <w:pStyle w:val="Fuzeile"/>
      <w:ind w:left="-567"/>
      <w:rPr>
        <w:rFonts w:ascii="Segoe UI" w:hAnsi="Segoe UI" w:cs="Segoe UI"/>
      </w:rPr>
    </w:pPr>
    <w:r w:rsidRPr="00ED7632">
      <w:rPr>
        <w:rFonts w:ascii="Segoe UI" w:hAnsi="Segoe UI" w:cs="Segoe UI"/>
        <w:noProof/>
      </w:rPr>
      <w:drawing>
        <wp:anchor distT="0" distB="0" distL="114300" distR="114300" simplePos="0" relativeHeight="251663360" behindDoc="1" locked="1" layoutInCell="1" allowOverlap="1" wp14:anchorId="1B213A7E" wp14:editId="220DCF1B">
          <wp:simplePos x="0" y="0"/>
          <wp:positionH relativeFrom="page">
            <wp:posOffset>635</wp:posOffset>
          </wp:positionH>
          <wp:positionV relativeFrom="page">
            <wp:posOffset>635</wp:posOffset>
          </wp:positionV>
          <wp:extent cx="1079500" cy="10691495"/>
          <wp:effectExtent l="0" t="0" r="6350" b="0"/>
          <wp:wrapNone/>
          <wp:docPr id="3" name="7d0aa170-7a06-400a-bceb-e21f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79500" cy="106914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ED7632">
      <w:rPr>
        <w:rFonts w:ascii="Segoe UI" w:hAnsi="Segoe UI" w:cs="Segoe UI"/>
      </w:rPr>
      <w:t>V23.7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2D51C4" w14:textId="77777777" w:rsidR="00010B11" w:rsidRDefault="00010B11">
    <w:pPr>
      <w:rPr>
        <w:sz w:val="2"/>
      </w:rPr>
    </w:pPr>
  </w:p>
  <w:tbl>
    <w:tblPr>
      <w:tblW w:w="9128" w:type="dxa"/>
      <w:tblLayout w:type="fixed"/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6177"/>
      <w:gridCol w:w="2951"/>
    </w:tblGrid>
    <w:tr w:rsidR="00A230F1" w14:paraId="7D70F215" w14:textId="77777777" w:rsidTr="005D0B28">
      <w:tc>
        <w:tcPr>
          <w:tcW w:w="6177" w:type="dxa"/>
          <w:vAlign w:val="center"/>
        </w:tcPr>
        <w:p w14:paraId="23A6A239" w14:textId="0D511894" w:rsidR="00010B11" w:rsidRPr="007970F5" w:rsidRDefault="00F82B36" w:rsidP="00C22A5F">
          <w:pPr>
            <w:pStyle w:val="Fusszeile"/>
            <w:rPr>
              <w:lang w:val="en-US"/>
            </w:rPr>
          </w:pPr>
          <w:r w:rsidRPr="00F82120">
            <w:fldChar w:fldCharType="begin"/>
          </w:r>
          <w:r w:rsidRPr="007970F5">
            <w:rPr>
              <w:lang w:val="en-US" w:eastAsia="de-DE"/>
            </w:rPr>
            <w:instrText xml:space="preserve"> IF </w:instrText>
          </w:r>
          <w:r w:rsidRPr="00F82120">
            <w:fldChar w:fldCharType="begin"/>
          </w:r>
          <w:r w:rsidRPr="007970F5">
            <w:rPr>
              <w:lang w:val="en-US" w:eastAsia="de-DE"/>
            </w:rPr>
            <w:instrText xml:space="preserve"> DOCPROPERTY "CMIdata.G_Signatur"\*CHARFORMAT </w:instrText>
          </w:r>
          <w:r w:rsidRPr="00F82120">
            <w:fldChar w:fldCharType="end"/>
          </w:r>
          <w:r w:rsidRPr="007970F5">
            <w:rPr>
              <w:lang w:val="en-US" w:eastAsia="de-DE"/>
            </w:rPr>
            <w:instrText xml:space="preserve"> = "" "</w:instrText>
          </w:r>
          <w:r w:rsidRPr="00F82120">
            <w:fldChar w:fldCharType="begin"/>
          </w:r>
          <w:r w:rsidRPr="007970F5">
            <w:rPr>
              <w:lang w:val="en-US" w:eastAsia="de-DE"/>
            </w:rPr>
            <w:instrText xml:space="preserve"> IF </w:instrText>
          </w:r>
          <w:r w:rsidRPr="00F82120">
            <w:fldChar w:fldCharType="begin"/>
          </w:r>
          <w:r w:rsidRPr="007970F5">
            <w:rPr>
              <w:lang w:val="en-US" w:eastAsia="de-DE"/>
            </w:rPr>
            <w:instrText xml:space="preserve"> DOCPROPERTY "CMIdata.G_Laufnummer"\*CHARFORMAT </w:instrText>
          </w:r>
          <w:r w:rsidRPr="00F82120">
            <w:fldChar w:fldCharType="end"/>
          </w:r>
          <w:r w:rsidRPr="007970F5">
            <w:rPr>
              <w:lang w:val="en-US" w:eastAsia="de-DE"/>
            </w:rPr>
            <w:instrText xml:space="preserve"> = "" "" "</w:instrText>
          </w:r>
          <w:r w:rsidRPr="00F82120">
            <w:fldChar w:fldCharType="begin"/>
          </w:r>
          <w:r w:rsidRPr="007970F5">
            <w:rPr>
              <w:lang w:val="en-US" w:eastAsia="de-DE"/>
            </w:rPr>
            <w:instrText xml:space="preserve"> DOCPROPERTY "CMIdata.G_Laufnummer"\*CHARFORMAT </w:instrText>
          </w:r>
          <w:r w:rsidRPr="00F82120">
            <w:fldChar w:fldCharType="separate"/>
          </w:r>
          <w:r w:rsidRPr="007970F5">
            <w:rPr>
              <w:lang w:val="en-US" w:eastAsia="de-DE"/>
            </w:rPr>
            <w:instrText>CMIdata.G_Laufnummer</w:instrText>
          </w:r>
          <w:r w:rsidRPr="00F82120">
            <w:fldChar w:fldCharType="end"/>
          </w:r>
          <w:r w:rsidRPr="007970F5">
            <w:rPr>
              <w:lang w:val="en-US" w:eastAsia="de-DE"/>
            </w:rPr>
            <w:instrText xml:space="preserve"> / </w:instrText>
          </w:r>
          <w:r w:rsidRPr="00F82120">
            <w:fldChar w:fldCharType="begin"/>
          </w:r>
          <w:r w:rsidRPr="007970F5">
            <w:rPr>
              <w:lang w:val="en-US" w:eastAsia="de-DE"/>
            </w:rPr>
            <w:instrText xml:space="preserve"> DOCPROPERTY "CMIdata.Dok_Titel"\*CHARFORMAT </w:instrText>
          </w:r>
          <w:r w:rsidRPr="00F82120">
            <w:fldChar w:fldCharType="separate"/>
          </w:r>
          <w:r w:rsidRPr="007970F5">
            <w:rPr>
              <w:lang w:val="en-US" w:eastAsia="de-DE"/>
            </w:rPr>
            <w:instrText>CMIdata.Dok_Titel</w:instrText>
          </w:r>
          <w:r w:rsidRPr="00F82120">
            <w:fldChar w:fldCharType="end"/>
          </w:r>
          <w:r w:rsidRPr="007970F5">
            <w:rPr>
              <w:lang w:val="en-US" w:eastAsia="de-DE"/>
            </w:rPr>
            <w:instrText xml:space="preserve">" \* MERGEFORMAT </w:instrText>
          </w:r>
          <w:r w:rsidRPr="00F82120">
            <w:fldChar w:fldCharType="end"/>
          </w:r>
          <w:r w:rsidRPr="007970F5">
            <w:rPr>
              <w:lang w:val="en-US" w:eastAsia="de-DE"/>
            </w:rPr>
            <w:instrText>" "</w:instrText>
          </w:r>
          <w:r w:rsidRPr="00F82120">
            <w:fldChar w:fldCharType="begin"/>
          </w:r>
          <w:r w:rsidRPr="007970F5">
            <w:rPr>
              <w:lang w:val="en-US" w:eastAsia="de-DE"/>
            </w:rPr>
            <w:instrText xml:space="preserve"> DOCPROPERTY "CMIdata.G_Signatur"\*CHARFORMAT </w:instrText>
          </w:r>
          <w:r w:rsidRPr="00F82120">
            <w:fldChar w:fldCharType="separate"/>
          </w:r>
          <w:r>
            <w:rPr>
              <w:lang w:val="en-US" w:eastAsia="de-DE"/>
            </w:rPr>
            <w:instrText>CMIdata.G_Signatur</w:instrText>
          </w:r>
          <w:r w:rsidRPr="00F82120">
            <w:fldChar w:fldCharType="end"/>
          </w:r>
          <w:r w:rsidRPr="007970F5">
            <w:rPr>
              <w:lang w:val="en-US" w:eastAsia="de-DE"/>
            </w:rPr>
            <w:instrText xml:space="preserve"> / </w:instrText>
          </w:r>
          <w:r w:rsidRPr="00F82120">
            <w:fldChar w:fldCharType="begin"/>
          </w:r>
          <w:r w:rsidRPr="007970F5">
            <w:rPr>
              <w:lang w:val="en-US" w:eastAsia="de-DE"/>
            </w:rPr>
            <w:instrText xml:space="preserve"> DOCPROPERTY "CMIdata.Dok_Titel"\*CHARFORMAT </w:instrText>
          </w:r>
          <w:r w:rsidRPr="00F82120">
            <w:fldChar w:fldCharType="separate"/>
          </w:r>
          <w:r>
            <w:rPr>
              <w:lang w:val="en-US" w:eastAsia="de-DE"/>
            </w:rPr>
            <w:instrText>CMIdata.Dok_Titel</w:instrText>
          </w:r>
          <w:r w:rsidRPr="00F82120">
            <w:fldChar w:fldCharType="end"/>
          </w:r>
          <w:r w:rsidRPr="007970F5">
            <w:rPr>
              <w:lang w:val="en-US" w:eastAsia="de-DE"/>
            </w:rPr>
            <w:instrText xml:space="preserve">" \* MERGEFORMAT </w:instrText>
          </w:r>
          <w:r w:rsidRPr="00F82120">
            <w:fldChar w:fldCharType="end"/>
          </w:r>
        </w:p>
      </w:tc>
      <w:tc>
        <w:tcPr>
          <w:tcW w:w="2951" w:type="dxa"/>
        </w:tcPr>
        <w:p w14:paraId="4AAA2C43" w14:textId="1D0C1AC9" w:rsidR="00010B11" w:rsidRPr="00F82120" w:rsidRDefault="00F82B36" w:rsidP="00C22A5F">
          <w:pPr>
            <w:pStyle w:val="Fusszeile-Seite"/>
            <w:rPr>
              <w:lang w:eastAsia="de-DE"/>
            </w:rPr>
          </w:pPr>
          <w:r w:rsidRPr="00F82120">
            <w:rPr>
              <w:lang w:eastAsia="de-DE"/>
            </w:rPr>
            <w:fldChar w:fldCharType="begin"/>
          </w:r>
          <w:r w:rsidRPr="00F82120">
            <w:rPr>
              <w:lang w:eastAsia="de-DE"/>
            </w:rPr>
            <w:instrText xml:space="preserve"> DOCPROPERTY "Doc.Page"\*CHARFORMAT </w:instrText>
          </w:r>
          <w:r w:rsidRPr="00F82120">
            <w:rPr>
              <w:lang w:eastAsia="de-DE"/>
            </w:rPr>
            <w:fldChar w:fldCharType="separate"/>
          </w:r>
          <w:r w:rsidR="00E86F10">
            <w:rPr>
              <w:lang w:eastAsia="de-DE"/>
            </w:rPr>
            <w:t>Seite</w:t>
          </w:r>
          <w:r w:rsidRPr="00F82120">
            <w:rPr>
              <w:lang w:eastAsia="de-DE"/>
            </w:rPr>
            <w:fldChar w:fldCharType="end"/>
          </w:r>
          <w:r w:rsidRPr="00F82120">
            <w:rPr>
              <w:lang w:eastAsia="de-DE"/>
            </w:rPr>
            <w:t xml:space="preserve"> </w:t>
          </w:r>
          <w:r w:rsidRPr="00F82120">
            <w:rPr>
              <w:lang w:eastAsia="de-DE"/>
            </w:rPr>
            <w:fldChar w:fldCharType="begin"/>
          </w:r>
          <w:r w:rsidRPr="00F82120">
            <w:rPr>
              <w:lang w:eastAsia="de-DE"/>
            </w:rPr>
            <w:instrText xml:space="preserve"> PAGE </w:instrText>
          </w:r>
          <w:r w:rsidRPr="00F82120">
            <w:rPr>
              <w:lang w:eastAsia="de-DE"/>
            </w:rPr>
            <w:fldChar w:fldCharType="separate"/>
          </w:r>
          <w:r w:rsidR="0073395C">
            <w:rPr>
              <w:noProof/>
              <w:lang w:eastAsia="de-DE"/>
            </w:rPr>
            <w:t>2</w:t>
          </w:r>
          <w:r w:rsidRPr="00F82120">
            <w:rPr>
              <w:lang w:eastAsia="de-DE"/>
            </w:rPr>
            <w:fldChar w:fldCharType="end"/>
          </w:r>
          <w:r w:rsidRPr="00F82120">
            <w:rPr>
              <w:lang w:eastAsia="de-DE"/>
            </w:rPr>
            <w:t xml:space="preserve"> </w:t>
          </w:r>
          <w:r w:rsidRPr="00F82120">
            <w:rPr>
              <w:lang w:eastAsia="de-DE"/>
            </w:rPr>
            <w:fldChar w:fldCharType="begin"/>
          </w:r>
          <w:r w:rsidRPr="00F82120">
            <w:rPr>
              <w:lang w:eastAsia="de-DE"/>
            </w:rPr>
            <w:instrText xml:space="preserve"> DOCPROPERTY "Doc.of"\*CHARFORMAT </w:instrText>
          </w:r>
          <w:r w:rsidRPr="00F82120">
            <w:rPr>
              <w:lang w:eastAsia="de-DE"/>
            </w:rPr>
            <w:fldChar w:fldCharType="separate"/>
          </w:r>
          <w:r w:rsidR="00E86F10">
            <w:rPr>
              <w:lang w:eastAsia="de-DE"/>
            </w:rPr>
            <w:t>von</w:t>
          </w:r>
          <w:r w:rsidRPr="00F82120">
            <w:rPr>
              <w:lang w:eastAsia="de-DE"/>
            </w:rPr>
            <w:fldChar w:fldCharType="end"/>
          </w:r>
          <w:r w:rsidRPr="00F82120">
            <w:rPr>
              <w:lang w:eastAsia="de-DE"/>
            </w:rPr>
            <w:t xml:space="preserve"> </w:t>
          </w:r>
          <w:r w:rsidRPr="00F82120">
            <w:rPr>
              <w:lang w:eastAsia="de-DE"/>
            </w:rPr>
            <w:fldChar w:fldCharType="begin"/>
          </w:r>
          <w:r w:rsidRPr="00F82120">
            <w:rPr>
              <w:lang w:eastAsia="de-DE"/>
            </w:rPr>
            <w:instrText xml:space="preserve"> SECTIONPAGES  </w:instrText>
          </w:r>
          <w:r w:rsidRPr="00F82120">
            <w:rPr>
              <w:lang w:eastAsia="de-DE"/>
            </w:rPr>
            <w:fldChar w:fldCharType="separate"/>
          </w:r>
          <w:r w:rsidR="00010B11">
            <w:rPr>
              <w:noProof/>
              <w:lang w:eastAsia="de-DE"/>
            </w:rPr>
            <w:t>2</w:t>
          </w:r>
          <w:r w:rsidRPr="00F82120">
            <w:rPr>
              <w:lang w:eastAsia="de-DE"/>
            </w:rPr>
            <w:fldChar w:fldCharType="end"/>
          </w:r>
        </w:p>
      </w:tc>
    </w:tr>
    <w:tr w:rsidR="00A230F1" w14:paraId="7AB14CE7" w14:textId="77777777" w:rsidTr="005D0B28">
      <w:tc>
        <w:tcPr>
          <w:tcW w:w="6177" w:type="dxa"/>
          <w:vAlign w:val="center"/>
        </w:tcPr>
        <w:p w14:paraId="71041779" w14:textId="77777777" w:rsidR="00010B11" w:rsidRPr="00B97F1C" w:rsidRDefault="00010B11" w:rsidP="009500C4">
          <w:pPr>
            <w:pStyle w:val="Fusszeile-Pfad"/>
            <w:rPr>
              <w:lang w:eastAsia="de-DE"/>
            </w:rPr>
          </w:pPr>
          <w:bookmarkStart w:id="0" w:name="FusszeileFolgeseiten" w:colFirst="0" w:colLast="0"/>
        </w:p>
      </w:tc>
      <w:tc>
        <w:tcPr>
          <w:tcW w:w="2951" w:type="dxa"/>
        </w:tcPr>
        <w:p w14:paraId="450562EF" w14:textId="77777777" w:rsidR="00010B11" w:rsidRPr="009500C4" w:rsidRDefault="00010B11" w:rsidP="003D3E87">
          <w:pPr>
            <w:jc w:val="right"/>
            <w:rPr>
              <w:sz w:val="2"/>
              <w:szCs w:val="2"/>
              <w:lang w:eastAsia="de-DE"/>
            </w:rPr>
          </w:pPr>
        </w:p>
      </w:tc>
    </w:tr>
    <w:bookmarkEnd w:id="0"/>
  </w:tbl>
  <w:p w14:paraId="7EE03133" w14:textId="77777777" w:rsidR="00010B11" w:rsidRDefault="00010B11">
    <w:pPr>
      <w:rPr>
        <w:sz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BC27EF" w14:textId="077EF1D6" w:rsidR="00010B11" w:rsidRPr="003173DA" w:rsidRDefault="00F82B36">
    <w:pPr>
      <w:rPr>
        <w:lang w:val="en-US"/>
      </w:rPr>
    </w:pPr>
    <w:r>
      <w:fldChar w:fldCharType="begin"/>
    </w:r>
    <w:r w:rsidRPr="003173DA">
      <w:rPr>
        <w:lang w:val="en-US"/>
      </w:rPr>
      <w:instrText xml:space="preserve"> if </w:instrText>
    </w:r>
    <w:r>
      <w:fldChar w:fldCharType="begin"/>
    </w:r>
    <w:r w:rsidRPr="003173DA">
      <w:rPr>
        <w:lang w:val="en-US"/>
      </w:rPr>
      <w:instrText xml:space="preserve"> DOCPROPERTY "Outputprofile.Internal.Draft"\*CHARFORMAT \&lt;OawJumpToField value=0/&gt;</w:instrText>
    </w:r>
    <w:r>
      <w:fldChar w:fldCharType="separate"/>
    </w:r>
    <w:r w:rsidR="00E86F10">
      <w:rPr>
        <w:b/>
        <w:bCs/>
        <w:lang w:val="de-DE"/>
      </w:rPr>
      <w:instrText>Fehler! Unbekannter Name für Dokument-Eigenschaft.</w:instrText>
    </w:r>
    <w:r>
      <w:fldChar w:fldCharType="end"/>
    </w:r>
    <w:r w:rsidRPr="003173DA">
      <w:rPr>
        <w:lang w:val="en-US"/>
      </w:rPr>
      <w:instrText xml:space="preserve"> = "" "" "</w:instrText>
    </w:r>
    <w:r>
      <w:fldChar w:fldCharType="begin"/>
    </w:r>
    <w:r>
      <w:instrText xml:space="preserve"> DATE  \@ "dd.MM.yyyy, HH:mm:ss"  \* CHARFORMAT \&lt;OawJumpToField value=0/&gt;</w:instrText>
    </w:r>
    <w:r>
      <w:fldChar w:fldCharType="separate"/>
    </w:r>
    <w:r w:rsidR="005E59A6">
      <w:rPr>
        <w:noProof/>
      </w:rPr>
      <w:instrText>12.09.2024, 11:16:53</w:instrText>
    </w:r>
    <w:r>
      <w:fldChar w:fldCharType="end"/>
    </w:r>
    <w:r w:rsidRPr="003173DA">
      <w:rPr>
        <w:lang w:val="en-US"/>
      </w:rPr>
      <w:instrText xml:space="preserve">, </w:instrText>
    </w:r>
    <w:r>
      <w:fldChar w:fldCharType="begin"/>
    </w:r>
    <w:r w:rsidRPr="003173DA">
      <w:rPr>
        <w:lang w:val="en-US"/>
      </w:rPr>
      <w:instrText xml:space="preserve"> FILENAME  \p  \* MERGEFORMAT </w:instrText>
    </w:r>
    <w:r>
      <w:fldChar w:fldCharType="separate"/>
    </w:r>
    <w:r w:rsidR="00E86F10">
      <w:rPr>
        <w:noProof/>
        <w:lang w:val="en-US"/>
      </w:rPr>
      <w:instrText>\\kt\shares\KTHOMES\00380536\Eigene Dokumente\CMIAXIOMA\107d22f4956f49b7b80f5081f4d36fa5\Automatikmonteur EFZ_Automatikmonteurin EFZ.docx</w:instrText>
    </w:r>
    <w:r>
      <w:fldChar w:fldCharType="end"/>
    </w:r>
    <w:r w:rsidRPr="003173DA">
      <w:rPr>
        <w:lang w:val="en-US"/>
      </w:rPr>
      <w:instrText>" \&lt;OawJumpToField value=0/&gt;</w:instrText>
    </w:r>
    <w:r>
      <w:fldChar w:fldCharType="separate"/>
    </w:r>
    <w:r w:rsidR="005E59A6">
      <w:rPr>
        <w:noProof/>
      </w:rPr>
      <w:t>12.09.2024, 11:16:53</w:t>
    </w:r>
    <w:r w:rsidR="005E59A6" w:rsidRPr="003173DA">
      <w:rPr>
        <w:noProof/>
        <w:lang w:val="en-US"/>
      </w:rPr>
      <w:t xml:space="preserve">, </w:t>
    </w:r>
    <w:r w:rsidR="005E59A6">
      <w:rPr>
        <w:noProof/>
        <w:lang w:val="en-US"/>
      </w:rPr>
      <w:t>\\kt\shares\KTHOMES\00380536\Eigene Dokumente\CMIAXIOMA\107d22f4956f49b7b80f5081f4d36fa5\Automatikmonteur EFZ_Automatikmonteurin EFZ.docx</w:t>
    </w:r>
    <w:r>
      <w:fldChar w:fldCharType="end"/>
    </w:r>
    <w:r>
      <w:fldChar w:fldCharType="begin"/>
    </w:r>
    <w:r w:rsidRPr="003173DA">
      <w:rPr>
        <w:lang w:val="en-US"/>
      </w:rPr>
      <w:instrText xml:space="preserve"> if </w:instrText>
    </w:r>
    <w:r>
      <w:fldChar w:fldCharType="begin"/>
    </w:r>
    <w:r w:rsidRPr="003173DA">
      <w:rPr>
        <w:lang w:val="en-US"/>
      </w:rPr>
      <w:instrText xml:space="preserve"> DOCPROPERTY "Outputprofile.Internal.Original"\*CHARFORMAT \&lt;OawJumpToField value=0/&gt;</w:instrText>
    </w:r>
    <w:r>
      <w:fldChar w:fldCharType="separate"/>
    </w:r>
    <w:r w:rsidR="00E86F10">
      <w:rPr>
        <w:b/>
        <w:bCs/>
        <w:lang w:val="de-DE"/>
      </w:rPr>
      <w:instrText>Fehler! Unbekannter Name für Dokument-Eigenschaft.</w:instrText>
    </w:r>
    <w:r>
      <w:fldChar w:fldCharType="end"/>
    </w:r>
    <w:r w:rsidRPr="003173DA">
      <w:rPr>
        <w:lang w:val="en-US"/>
      </w:rPr>
      <w:instrText xml:space="preserve"> = "" "" "</w:instrText>
    </w:r>
    <w:r>
      <w:fldChar w:fldCharType="begin"/>
    </w:r>
    <w:r>
      <w:instrText xml:space="preserve"> DATE  \@ "dd.MM.yyyy"  \* CHARFORMAT \&lt;OawJumpToField value=0/&gt;</w:instrText>
    </w:r>
    <w:r>
      <w:fldChar w:fldCharType="separate"/>
    </w:r>
    <w:r w:rsidR="005E59A6">
      <w:rPr>
        <w:noProof/>
      </w:rPr>
      <w:instrText>12.09.2024</w:instrText>
    </w:r>
    <w:r>
      <w:fldChar w:fldCharType="end"/>
    </w:r>
    <w:r w:rsidRPr="003173DA">
      <w:rPr>
        <w:lang w:val="en-US"/>
      </w:rPr>
      <w:instrText xml:space="preserve">, </w:instrText>
    </w:r>
    <w:r>
      <w:fldChar w:fldCharType="begin"/>
    </w:r>
    <w:r w:rsidRPr="003173DA">
      <w:rPr>
        <w:lang w:val="en-US"/>
      </w:rPr>
      <w:instrText xml:space="preserve"> FILENAME  \p  \* MERGEFORMAT </w:instrText>
    </w:r>
    <w:r>
      <w:fldChar w:fldCharType="separate"/>
    </w:r>
    <w:r w:rsidR="00E86F10">
      <w:rPr>
        <w:noProof/>
        <w:lang w:val="en-US"/>
      </w:rPr>
      <w:instrText>\\kt\shares\KTHOMES\00380536\Eigene Dokumente\CMIAXIOMA\107d22f4956f49b7b80f5081f4d36fa5\Automatikmonteur EFZ_Automatikmonteurin EFZ.docx</w:instrText>
    </w:r>
    <w:r>
      <w:fldChar w:fldCharType="end"/>
    </w:r>
    <w:r w:rsidRPr="003173DA">
      <w:rPr>
        <w:lang w:val="en-US"/>
      </w:rPr>
      <w:instrText>" \&lt;OawJumpToField value=0/&gt;</w:instrText>
    </w:r>
    <w:r>
      <w:fldChar w:fldCharType="separate"/>
    </w:r>
    <w:r w:rsidR="005E59A6">
      <w:rPr>
        <w:noProof/>
      </w:rPr>
      <w:t>12.09.2024</w:t>
    </w:r>
    <w:r w:rsidR="005E59A6" w:rsidRPr="003173DA">
      <w:rPr>
        <w:noProof/>
        <w:lang w:val="en-US"/>
      </w:rPr>
      <w:t xml:space="preserve">, </w:t>
    </w:r>
    <w:r w:rsidR="005E59A6">
      <w:rPr>
        <w:noProof/>
        <w:lang w:val="en-US"/>
      </w:rPr>
      <w:t>\\kt\shares\KTHOMES\00380536\Eigene Dokumente\CMIAXIOMA\107d22f4956f49b7b80f5081f4d36fa5\Automatikmonteur EFZ_Automatikmonteurin EFZ.docx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B1D462" w14:textId="77777777" w:rsidR="00D242C5" w:rsidRPr="00F82B36" w:rsidRDefault="00D242C5">
      <w:r w:rsidRPr="00F82B36">
        <w:separator/>
      </w:r>
    </w:p>
  </w:footnote>
  <w:footnote w:type="continuationSeparator" w:id="0">
    <w:p w14:paraId="288637F8" w14:textId="77777777" w:rsidR="00D242C5" w:rsidRPr="00F82B36" w:rsidRDefault="00D242C5">
      <w:r w:rsidRPr="00F82B36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D0D37A" w14:textId="77777777" w:rsidR="00010B11" w:rsidRPr="00F82B36" w:rsidRDefault="00ED7632" w:rsidP="00F82B36">
    <w:r w:rsidRPr="00792238">
      <w:rPr>
        <w:noProof/>
      </w:rPr>
      <w:drawing>
        <wp:anchor distT="0" distB="0" distL="114300" distR="114300" simplePos="0" relativeHeight="251665408" behindDoc="0" locked="1" layoutInCell="1" allowOverlap="1" wp14:anchorId="539F237C" wp14:editId="411DCC49">
          <wp:simplePos x="0" y="0"/>
          <wp:positionH relativeFrom="page">
            <wp:posOffset>-365760</wp:posOffset>
          </wp:positionH>
          <wp:positionV relativeFrom="page">
            <wp:posOffset>0</wp:posOffset>
          </wp:positionV>
          <wp:extent cx="7559675" cy="1259840"/>
          <wp:effectExtent l="0" t="0" r="0" b="0"/>
          <wp:wrapNone/>
          <wp:docPr id="4" name="9f0f595b-e782-45f8-9ccf-dc0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675" cy="12598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82B36" w:rsidRPr="00F82B36">
      <w:t> </w:t>
    </w:r>
  </w:p>
  <w:p w14:paraId="1D4DC39E" w14:textId="77777777" w:rsidR="00010B11" w:rsidRPr="00F82B36" w:rsidRDefault="00F82B36" w:rsidP="00F82B36">
    <w:r w:rsidRPr="00F82B36">
      <w:t> 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E6C6DC" w14:textId="77777777" w:rsidR="00010B11" w:rsidRPr="0051144A" w:rsidRDefault="00010B11" w:rsidP="003D3E87">
    <w:pPr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30D94D" w14:textId="77777777" w:rsidR="00010B11" w:rsidRDefault="00010B11">
    <w:pPr>
      <w:spacing w:line="20" w:lineRule="exact"/>
      <w:rPr>
        <w:sz w:val="2"/>
        <w:szCs w:val="2"/>
      </w:rPr>
    </w:pPr>
  </w:p>
  <w:p w14:paraId="510D2E05" w14:textId="77777777" w:rsidR="00010B11" w:rsidRPr="00473DA5" w:rsidRDefault="00F82B36">
    <w:pPr>
      <w:rPr>
        <w:color w:val="000000"/>
        <w:sz w:val="2"/>
        <w:szCs w:val="2"/>
      </w:rPr>
    </w:pPr>
    <w:r>
      <w:t> 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71C05DF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0608BA6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E3C801B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01AA323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3C88843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B62F1B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88654C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AACDAB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7E62D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D600F8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EE479E5"/>
    <w:multiLevelType w:val="multilevel"/>
    <w:tmpl w:val="6C3A467A"/>
    <w:lvl w:ilvl="0">
      <w:start w:val="1"/>
      <w:numFmt w:val="bullet"/>
      <w:pStyle w:val="ListWithCheckboxes"/>
      <w:lvlText w:val="□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>
      <w:start w:val="1"/>
      <w:numFmt w:val="bullet"/>
      <w:lvlText w:val=""/>
      <w:lvlJc w:val="left"/>
      <w:pPr>
        <w:tabs>
          <w:tab w:val="num" w:pos="851"/>
        </w:tabs>
        <w:ind w:left="851" w:hanging="426"/>
      </w:pPr>
      <w:rPr>
        <w:rFonts w:ascii="Wingdings" w:hAnsi="Wingdings" w:hint="default"/>
      </w:rPr>
    </w:lvl>
    <w:lvl w:ilvl="2">
      <w:start w:val="1"/>
      <w:numFmt w:val="bullet"/>
      <w:lvlText w:val=""/>
      <w:lvlJc w:val="left"/>
      <w:pPr>
        <w:tabs>
          <w:tab w:val="num" w:pos="1276"/>
        </w:tabs>
        <w:ind w:left="1276" w:hanging="425"/>
      </w:pPr>
      <w:rPr>
        <w:rFonts w:ascii="Wingdings" w:hAnsi="Wingdings" w:hint="default"/>
      </w:rPr>
    </w:lvl>
    <w:lvl w:ilvl="3">
      <w:start w:val="1"/>
      <w:numFmt w:val="bullet"/>
      <w:lvlText w:val=""/>
      <w:lvlJc w:val="left"/>
      <w:pPr>
        <w:tabs>
          <w:tab w:val="num" w:pos="1701"/>
        </w:tabs>
        <w:ind w:left="1701" w:hanging="425"/>
      </w:pPr>
      <w:rPr>
        <w:rFonts w:ascii="Wingdings" w:hAnsi="Wingdings" w:hint="default"/>
      </w:rPr>
    </w:lvl>
    <w:lvl w:ilvl="4">
      <w:start w:val="1"/>
      <w:numFmt w:val="bullet"/>
      <w:lvlText w:val=""/>
      <w:lvlJc w:val="left"/>
      <w:pPr>
        <w:tabs>
          <w:tab w:val="num" w:pos="2126"/>
        </w:tabs>
        <w:ind w:left="2126" w:hanging="425"/>
      </w:pPr>
      <w:rPr>
        <w:rFonts w:ascii="Wingdings" w:hAnsi="Wingdings" w:hint="default"/>
      </w:rPr>
    </w:lvl>
    <w:lvl w:ilvl="5">
      <w:start w:val="1"/>
      <w:numFmt w:val="bullet"/>
      <w:lvlText w:val=""/>
      <w:lvlJc w:val="left"/>
      <w:pPr>
        <w:tabs>
          <w:tab w:val="num" w:pos="2552"/>
        </w:tabs>
        <w:ind w:left="2552" w:hanging="426"/>
      </w:pPr>
      <w:rPr>
        <w:rFonts w:ascii="Wingdings" w:hAnsi="Wingdings" w:hint="default"/>
      </w:rPr>
    </w:lvl>
    <w:lvl w:ilvl="6">
      <w:start w:val="1"/>
      <w:numFmt w:val="bullet"/>
      <w:lvlText w:val=""/>
      <w:lvlJc w:val="left"/>
      <w:pPr>
        <w:tabs>
          <w:tab w:val="num" w:pos="2977"/>
        </w:tabs>
        <w:ind w:left="2977" w:hanging="425"/>
      </w:pPr>
      <w:rPr>
        <w:rFonts w:ascii="Wingdings" w:hAnsi="Wingdings" w:hint="default"/>
      </w:rPr>
    </w:lvl>
    <w:lvl w:ilvl="7">
      <w:start w:val="1"/>
      <w:numFmt w:val="bullet"/>
      <w:lvlText w:val=""/>
      <w:lvlJc w:val="left"/>
      <w:pPr>
        <w:tabs>
          <w:tab w:val="num" w:pos="3402"/>
        </w:tabs>
        <w:ind w:left="3402" w:hanging="425"/>
      </w:pPr>
      <w:rPr>
        <w:rFonts w:ascii="Wingdings" w:hAnsi="Wingdings" w:hint="default"/>
      </w:rPr>
    </w:lvl>
    <w:lvl w:ilvl="8">
      <w:start w:val="1"/>
      <w:numFmt w:val="bullet"/>
      <w:lvlText w:val=""/>
      <w:lvlJc w:val="left"/>
      <w:pPr>
        <w:tabs>
          <w:tab w:val="num" w:pos="3827"/>
        </w:tabs>
        <w:ind w:left="3827" w:hanging="425"/>
      </w:pPr>
      <w:rPr>
        <w:rFonts w:ascii="Wingdings" w:hAnsi="Wingdings" w:hint="default"/>
      </w:rPr>
    </w:lvl>
  </w:abstractNum>
  <w:abstractNum w:abstractNumId="11" w15:restartNumberingAfterBreak="0">
    <w:nsid w:val="1E8C1B6A"/>
    <w:multiLevelType w:val="multilevel"/>
    <w:tmpl w:val="352098EC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effect w:val="none"/>
        <w:vertAlign w:val="baseli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warmMatt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."/>
      <w:lvlJc w:val="left"/>
      <w:pPr>
        <w:tabs>
          <w:tab w:val="num" w:pos="992"/>
        </w:tabs>
        <w:ind w:left="992" w:hanging="567"/>
      </w:pPr>
      <w:rPr>
        <w:rFonts w:ascii="Arial" w:hAnsi="Arial" w:hint="default"/>
        <w:b w:val="0"/>
        <w:i w:val="0"/>
        <w:color w:val="auto"/>
        <w:kern w:val="10"/>
        <w:sz w:val="22"/>
        <w:u w:val="none"/>
      </w:rPr>
    </w:lvl>
    <w:lvl w:ilvl="2">
      <w:start w:val="1"/>
      <w:numFmt w:val="decimal"/>
      <w:lvlText w:val="%1.%2.%3."/>
      <w:lvlJc w:val="left"/>
      <w:pPr>
        <w:tabs>
          <w:tab w:val="num" w:pos="1701"/>
        </w:tabs>
        <w:ind w:left="1701" w:hanging="709"/>
      </w:pPr>
      <w:rPr>
        <w:rFonts w:ascii="Arial" w:hAnsi="Arial" w:hint="default"/>
        <w:b w:val="0"/>
        <w:i w:val="0"/>
        <w:color w:val="auto"/>
        <w:kern w:val="10"/>
        <w:sz w:val="22"/>
        <w:u w:val="none"/>
      </w:rPr>
    </w:lvl>
    <w:lvl w:ilvl="3">
      <w:start w:val="1"/>
      <w:numFmt w:val="decimal"/>
      <w:lvlText w:val="%1.%2.%3.%4."/>
      <w:lvlJc w:val="left"/>
      <w:pPr>
        <w:tabs>
          <w:tab w:val="num" w:pos="2693"/>
        </w:tabs>
        <w:ind w:left="2693" w:hanging="992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827"/>
        </w:tabs>
        <w:ind w:left="3827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03"/>
        </w:tabs>
        <w:ind w:left="5103" w:hanging="127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521"/>
        </w:tabs>
        <w:ind w:left="6521" w:hanging="141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222"/>
        </w:tabs>
        <w:ind w:left="8222" w:hanging="1701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firstLine="3902"/>
      </w:pPr>
      <w:rPr>
        <w:rFonts w:hint="default"/>
      </w:rPr>
    </w:lvl>
  </w:abstractNum>
  <w:abstractNum w:abstractNumId="12" w15:restartNumberingAfterBreak="0">
    <w:nsid w:val="2A861378"/>
    <w:multiLevelType w:val="multilevel"/>
    <w:tmpl w:val="C3CABAA4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effect w:val="none"/>
        <w:vertAlign w:val="baseli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warmMatt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ascii="Arial" w:hAnsi="Arial" w:hint="default"/>
        <w:sz w:val="22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suff w:val="space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space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suff w:val="space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space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space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13" w15:restartNumberingAfterBreak="0">
    <w:nsid w:val="3175109E"/>
    <w:multiLevelType w:val="multilevel"/>
    <w:tmpl w:val="88D26560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ascii="Arial" w:hAnsi="Arial" w:hint="default"/>
        <w:b w:val="0"/>
        <w:i w:val="0"/>
        <w:color w:val="auto"/>
        <w:kern w:val="10"/>
        <w:sz w:val="22"/>
        <w:u w:val="none"/>
      </w:rPr>
    </w:lvl>
    <w:lvl w:ilvl="1">
      <w:start w:val="1"/>
      <w:numFmt w:val="decimal"/>
      <w:lvlRestart w:val="0"/>
      <w:lvlText w:val="%1.%2."/>
      <w:lvlJc w:val="left"/>
      <w:pPr>
        <w:tabs>
          <w:tab w:val="num" w:pos="992"/>
        </w:tabs>
        <w:ind w:left="992" w:hanging="567"/>
      </w:pPr>
      <w:rPr>
        <w:rFonts w:ascii="Arial" w:hAnsi="Arial" w:hint="default"/>
        <w:b w:val="0"/>
        <w:i w:val="0"/>
        <w:color w:val="auto"/>
        <w:kern w:val="10"/>
        <w:sz w:val="22"/>
        <w:u w:val="none"/>
      </w:rPr>
    </w:lvl>
    <w:lvl w:ilvl="2">
      <w:start w:val="1"/>
      <w:numFmt w:val="decimal"/>
      <w:lvlRestart w:val="0"/>
      <w:lvlText w:val="%1.%2.%3."/>
      <w:lvlJc w:val="left"/>
      <w:pPr>
        <w:tabs>
          <w:tab w:val="num" w:pos="1701"/>
        </w:tabs>
        <w:ind w:left="1701" w:hanging="709"/>
      </w:pPr>
      <w:rPr>
        <w:rFonts w:hint="default"/>
      </w:rPr>
    </w:lvl>
    <w:lvl w:ilvl="3">
      <w:start w:val="1"/>
      <w:numFmt w:val="decimal"/>
      <w:lvlRestart w:val="0"/>
      <w:lvlText w:val="%4."/>
      <w:lvlJc w:val="left"/>
      <w:pPr>
        <w:tabs>
          <w:tab w:val="num" w:pos="1701"/>
        </w:tabs>
        <w:ind w:left="1701" w:hanging="425"/>
      </w:pPr>
      <w:rPr>
        <w:rFonts w:hint="default"/>
      </w:rPr>
    </w:lvl>
    <w:lvl w:ilvl="4">
      <w:start w:val="1"/>
      <w:numFmt w:val="decimal"/>
      <w:lvlRestart w:val="0"/>
      <w:lvlText w:val="%5."/>
      <w:lvlJc w:val="left"/>
      <w:pPr>
        <w:tabs>
          <w:tab w:val="num" w:pos="2126"/>
        </w:tabs>
        <w:ind w:left="2126" w:hanging="425"/>
      </w:pPr>
      <w:rPr>
        <w:rFonts w:hint="default"/>
      </w:rPr>
    </w:lvl>
    <w:lvl w:ilvl="5">
      <w:start w:val="1"/>
      <w:numFmt w:val="decimal"/>
      <w:lvlRestart w:val="0"/>
      <w:lvlText w:val="%6."/>
      <w:lvlJc w:val="left"/>
      <w:pPr>
        <w:tabs>
          <w:tab w:val="num" w:pos="2552"/>
        </w:tabs>
        <w:ind w:left="2552" w:hanging="426"/>
      </w:pPr>
      <w:rPr>
        <w:rFonts w:hint="default"/>
      </w:rPr>
    </w:lvl>
    <w:lvl w:ilvl="6">
      <w:start w:val="1"/>
      <w:numFmt w:val="decimal"/>
      <w:lvlRestart w:val="0"/>
      <w:lvlText w:val="%7."/>
      <w:lvlJc w:val="left"/>
      <w:pPr>
        <w:tabs>
          <w:tab w:val="num" w:pos="2977"/>
        </w:tabs>
        <w:ind w:left="2977" w:hanging="425"/>
      </w:pPr>
      <w:rPr>
        <w:rFonts w:hint="default"/>
      </w:rPr>
    </w:lvl>
    <w:lvl w:ilvl="7">
      <w:start w:val="1"/>
      <w:numFmt w:val="decimal"/>
      <w:lvlRestart w:val="0"/>
      <w:lvlText w:val="%8."/>
      <w:lvlJc w:val="left"/>
      <w:pPr>
        <w:tabs>
          <w:tab w:val="num" w:pos="3402"/>
        </w:tabs>
        <w:ind w:left="3402" w:hanging="425"/>
      </w:pPr>
      <w:rPr>
        <w:rFonts w:hint="default"/>
      </w:rPr>
    </w:lvl>
    <w:lvl w:ilvl="8">
      <w:start w:val="1"/>
      <w:numFmt w:val="decimal"/>
      <w:lvlRestart w:val="0"/>
      <w:lvlText w:val="%9."/>
      <w:lvlJc w:val="left"/>
      <w:pPr>
        <w:tabs>
          <w:tab w:val="num" w:pos="3827"/>
        </w:tabs>
        <w:ind w:left="3827" w:hanging="425"/>
      </w:pPr>
      <w:rPr>
        <w:rFonts w:hint="default"/>
      </w:rPr>
    </w:lvl>
  </w:abstractNum>
  <w:abstractNum w:abstractNumId="14" w15:restartNumberingAfterBreak="0">
    <w:nsid w:val="37F62455"/>
    <w:multiLevelType w:val="multilevel"/>
    <w:tmpl w:val="6C3A467A"/>
    <w:lvl w:ilvl="0">
      <w:start w:val="1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>
      <w:start w:val="1"/>
      <w:numFmt w:val="bullet"/>
      <w:lvlText w:val=""/>
      <w:lvlJc w:val="left"/>
      <w:pPr>
        <w:tabs>
          <w:tab w:val="num" w:pos="851"/>
        </w:tabs>
        <w:ind w:left="851" w:hanging="426"/>
      </w:pPr>
      <w:rPr>
        <w:rFonts w:ascii="Wingdings" w:hAnsi="Wingdings" w:hint="default"/>
      </w:rPr>
    </w:lvl>
    <w:lvl w:ilvl="2">
      <w:start w:val="1"/>
      <w:numFmt w:val="bullet"/>
      <w:lvlText w:val=""/>
      <w:lvlJc w:val="left"/>
      <w:pPr>
        <w:tabs>
          <w:tab w:val="num" w:pos="1276"/>
        </w:tabs>
        <w:ind w:left="1276" w:hanging="425"/>
      </w:pPr>
      <w:rPr>
        <w:rFonts w:ascii="Wingdings" w:hAnsi="Wingdings" w:hint="default"/>
      </w:rPr>
    </w:lvl>
    <w:lvl w:ilvl="3">
      <w:start w:val="1"/>
      <w:numFmt w:val="bullet"/>
      <w:lvlText w:val=""/>
      <w:lvlJc w:val="left"/>
      <w:pPr>
        <w:tabs>
          <w:tab w:val="num" w:pos="1701"/>
        </w:tabs>
        <w:ind w:left="1701" w:hanging="425"/>
      </w:pPr>
      <w:rPr>
        <w:rFonts w:ascii="Wingdings" w:hAnsi="Wingdings" w:hint="default"/>
      </w:rPr>
    </w:lvl>
    <w:lvl w:ilvl="4">
      <w:start w:val="1"/>
      <w:numFmt w:val="bullet"/>
      <w:lvlText w:val=""/>
      <w:lvlJc w:val="left"/>
      <w:pPr>
        <w:tabs>
          <w:tab w:val="num" w:pos="2126"/>
        </w:tabs>
        <w:ind w:left="2126" w:hanging="425"/>
      </w:pPr>
      <w:rPr>
        <w:rFonts w:ascii="Wingdings" w:hAnsi="Wingdings" w:hint="default"/>
      </w:rPr>
    </w:lvl>
    <w:lvl w:ilvl="5">
      <w:start w:val="1"/>
      <w:numFmt w:val="bullet"/>
      <w:lvlText w:val=""/>
      <w:lvlJc w:val="left"/>
      <w:pPr>
        <w:tabs>
          <w:tab w:val="num" w:pos="2552"/>
        </w:tabs>
        <w:ind w:left="2552" w:hanging="426"/>
      </w:pPr>
      <w:rPr>
        <w:rFonts w:ascii="Wingdings" w:hAnsi="Wingdings" w:hint="default"/>
      </w:rPr>
    </w:lvl>
    <w:lvl w:ilvl="6">
      <w:start w:val="1"/>
      <w:numFmt w:val="bullet"/>
      <w:lvlText w:val=""/>
      <w:lvlJc w:val="left"/>
      <w:pPr>
        <w:tabs>
          <w:tab w:val="num" w:pos="2977"/>
        </w:tabs>
        <w:ind w:left="2977" w:hanging="425"/>
      </w:pPr>
      <w:rPr>
        <w:rFonts w:ascii="Wingdings" w:hAnsi="Wingdings" w:hint="default"/>
      </w:rPr>
    </w:lvl>
    <w:lvl w:ilvl="7">
      <w:start w:val="1"/>
      <w:numFmt w:val="bullet"/>
      <w:lvlText w:val=""/>
      <w:lvlJc w:val="left"/>
      <w:pPr>
        <w:tabs>
          <w:tab w:val="num" w:pos="3402"/>
        </w:tabs>
        <w:ind w:left="3402" w:hanging="425"/>
      </w:pPr>
      <w:rPr>
        <w:rFonts w:ascii="Wingdings" w:hAnsi="Wingdings" w:hint="default"/>
      </w:rPr>
    </w:lvl>
    <w:lvl w:ilvl="8">
      <w:start w:val="1"/>
      <w:numFmt w:val="bullet"/>
      <w:lvlText w:val=""/>
      <w:lvlJc w:val="left"/>
      <w:pPr>
        <w:tabs>
          <w:tab w:val="num" w:pos="3827"/>
        </w:tabs>
        <w:ind w:left="3827" w:hanging="425"/>
      </w:pPr>
      <w:rPr>
        <w:rFonts w:ascii="Wingdings" w:hAnsi="Wingdings" w:hint="default"/>
      </w:rPr>
    </w:lvl>
  </w:abstractNum>
  <w:abstractNum w:abstractNumId="15" w15:restartNumberingAfterBreak="0">
    <w:nsid w:val="3A05210B"/>
    <w:multiLevelType w:val="multilevel"/>
    <w:tmpl w:val="AD2ACB22"/>
    <w:lvl w:ilvl="0">
      <w:start w:val="1"/>
      <w:numFmt w:val="lowerLetter"/>
      <w:pStyle w:val="ListWithLetters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Restart w:val="0"/>
      <w:lvlText w:val="%2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2">
      <w:start w:val="1"/>
      <w:numFmt w:val="lowerLetter"/>
      <w:lvlRestart w:val="0"/>
      <w:lvlText w:val="%3."/>
      <w:lvlJc w:val="left"/>
      <w:pPr>
        <w:tabs>
          <w:tab w:val="num" w:pos="1276"/>
        </w:tabs>
        <w:ind w:left="1276" w:hanging="425"/>
      </w:pPr>
      <w:rPr>
        <w:rFonts w:hint="default"/>
      </w:rPr>
    </w:lvl>
    <w:lvl w:ilvl="3">
      <w:start w:val="1"/>
      <w:numFmt w:val="lowerLetter"/>
      <w:lvlRestart w:val="0"/>
      <w:lvlText w:val="%4."/>
      <w:lvlJc w:val="left"/>
      <w:pPr>
        <w:tabs>
          <w:tab w:val="num" w:pos="1701"/>
        </w:tabs>
        <w:ind w:left="1701" w:hanging="425"/>
      </w:pPr>
      <w:rPr>
        <w:rFonts w:hint="default"/>
      </w:rPr>
    </w:lvl>
    <w:lvl w:ilvl="4">
      <w:start w:val="1"/>
      <w:numFmt w:val="lowerLetter"/>
      <w:lvlRestart w:val="0"/>
      <w:lvlText w:val="%5."/>
      <w:lvlJc w:val="left"/>
      <w:pPr>
        <w:tabs>
          <w:tab w:val="num" w:pos="2126"/>
        </w:tabs>
        <w:ind w:left="2126" w:hanging="425"/>
      </w:pPr>
      <w:rPr>
        <w:rFonts w:hint="default"/>
      </w:rPr>
    </w:lvl>
    <w:lvl w:ilvl="5">
      <w:start w:val="1"/>
      <w:numFmt w:val="lowerLetter"/>
      <w:lvlRestart w:val="0"/>
      <w:lvlText w:val="%6."/>
      <w:lvlJc w:val="left"/>
      <w:pPr>
        <w:tabs>
          <w:tab w:val="num" w:pos="2552"/>
        </w:tabs>
        <w:ind w:left="2552" w:hanging="426"/>
      </w:pPr>
      <w:rPr>
        <w:rFonts w:hint="default"/>
      </w:rPr>
    </w:lvl>
    <w:lvl w:ilvl="6">
      <w:start w:val="1"/>
      <w:numFmt w:val="lowerLetter"/>
      <w:lvlRestart w:val="0"/>
      <w:lvlText w:val="%7."/>
      <w:lvlJc w:val="left"/>
      <w:pPr>
        <w:tabs>
          <w:tab w:val="num" w:pos="2977"/>
        </w:tabs>
        <w:ind w:left="2977" w:hanging="425"/>
      </w:pPr>
      <w:rPr>
        <w:rFonts w:hint="default"/>
      </w:rPr>
    </w:lvl>
    <w:lvl w:ilvl="7">
      <w:start w:val="1"/>
      <w:numFmt w:val="lowerLetter"/>
      <w:lvlRestart w:val="0"/>
      <w:lvlText w:val="%8."/>
      <w:lvlJc w:val="left"/>
      <w:pPr>
        <w:tabs>
          <w:tab w:val="num" w:pos="3402"/>
        </w:tabs>
        <w:ind w:left="3402" w:hanging="425"/>
      </w:pPr>
      <w:rPr>
        <w:rFonts w:hint="default"/>
      </w:rPr>
    </w:lvl>
    <w:lvl w:ilvl="8">
      <w:start w:val="1"/>
      <w:numFmt w:val="lowerLetter"/>
      <w:lvlRestart w:val="0"/>
      <w:lvlText w:val="%9."/>
      <w:lvlJc w:val="left"/>
      <w:pPr>
        <w:tabs>
          <w:tab w:val="num" w:pos="3827"/>
        </w:tabs>
        <w:ind w:left="3827" w:hanging="425"/>
      </w:pPr>
      <w:rPr>
        <w:rFonts w:hint="default"/>
      </w:rPr>
    </w:lvl>
  </w:abstractNum>
  <w:abstractNum w:abstractNumId="16" w15:restartNumberingAfterBreak="0">
    <w:nsid w:val="3BAA2F24"/>
    <w:multiLevelType w:val="hybridMultilevel"/>
    <w:tmpl w:val="CA9C5874"/>
    <w:lvl w:ilvl="0" w:tplc="51A6A298">
      <w:start w:val="1"/>
      <w:numFmt w:val="decimal"/>
      <w:pStyle w:val="ListWithNumbers"/>
      <w:lvlText w:val="%1."/>
      <w:lvlJc w:val="left"/>
      <w:pPr>
        <w:ind w:left="425" w:hanging="425"/>
      </w:pPr>
      <w:rPr>
        <w:rFonts w:hint="default"/>
      </w:rPr>
    </w:lvl>
    <w:lvl w:ilvl="1" w:tplc="4D88B930" w:tentative="1">
      <w:start w:val="1"/>
      <w:numFmt w:val="lowerLetter"/>
      <w:lvlText w:val="%2."/>
      <w:lvlJc w:val="left"/>
      <w:pPr>
        <w:ind w:left="1440" w:hanging="360"/>
      </w:pPr>
    </w:lvl>
    <w:lvl w:ilvl="2" w:tplc="EC225C22" w:tentative="1">
      <w:start w:val="1"/>
      <w:numFmt w:val="lowerRoman"/>
      <w:lvlText w:val="%3."/>
      <w:lvlJc w:val="right"/>
      <w:pPr>
        <w:ind w:left="2160" w:hanging="180"/>
      </w:pPr>
    </w:lvl>
    <w:lvl w:ilvl="3" w:tplc="DDBE814E" w:tentative="1">
      <w:start w:val="1"/>
      <w:numFmt w:val="decimal"/>
      <w:lvlText w:val="%4."/>
      <w:lvlJc w:val="left"/>
      <w:pPr>
        <w:ind w:left="2880" w:hanging="360"/>
      </w:pPr>
    </w:lvl>
    <w:lvl w:ilvl="4" w:tplc="0CC8B7B8" w:tentative="1">
      <w:start w:val="1"/>
      <w:numFmt w:val="lowerLetter"/>
      <w:lvlText w:val="%5."/>
      <w:lvlJc w:val="left"/>
      <w:pPr>
        <w:ind w:left="3600" w:hanging="360"/>
      </w:pPr>
    </w:lvl>
    <w:lvl w:ilvl="5" w:tplc="B3BE0C08" w:tentative="1">
      <w:start w:val="1"/>
      <w:numFmt w:val="lowerRoman"/>
      <w:lvlText w:val="%6."/>
      <w:lvlJc w:val="right"/>
      <w:pPr>
        <w:ind w:left="4320" w:hanging="180"/>
      </w:pPr>
    </w:lvl>
    <w:lvl w:ilvl="6" w:tplc="0CEAE274" w:tentative="1">
      <w:start w:val="1"/>
      <w:numFmt w:val="decimal"/>
      <w:lvlText w:val="%7."/>
      <w:lvlJc w:val="left"/>
      <w:pPr>
        <w:ind w:left="5040" w:hanging="360"/>
      </w:pPr>
    </w:lvl>
    <w:lvl w:ilvl="7" w:tplc="08B21192" w:tentative="1">
      <w:start w:val="1"/>
      <w:numFmt w:val="lowerLetter"/>
      <w:lvlText w:val="%8."/>
      <w:lvlJc w:val="left"/>
      <w:pPr>
        <w:ind w:left="5760" w:hanging="360"/>
      </w:pPr>
    </w:lvl>
    <w:lvl w:ilvl="8" w:tplc="89A8566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D122A9B"/>
    <w:multiLevelType w:val="multilevel"/>
    <w:tmpl w:val="0C52EC1E"/>
    <w:lvl w:ilvl="0">
      <w:start w:val="1"/>
      <w:numFmt w:val="bullet"/>
      <w:pStyle w:val="ListWithSymbols"/>
      <w:lvlText w:val="-"/>
      <w:lvlJc w:val="left"/>
      <w:pPr>
        <w:tabs>
          <w:tab w:val="num" w:pos="425"/>
        </w:tabs>
        <w:ind w:left="425" w:hanging="425"/>
      </w:pPr>
      <w:rPr>
        <w:rFonts w:ascii="Arial" w:hAnsi="Arial" w:hint="default"/>
      </w:rPr>
    </w:lvl>
    <w:lvl w:ilvl="1">
      <w:start w:val="1"/>
      <w:numFmt w:val="bullet"/>
      <w:lvlText w:val="-"/>
      <w:lvlJc w:val="left"/>
      <w:pPr>
        <w:tabs>
          <w:tab w:val="num" w:pos="851"/>
        </w:tabs>
        <w:ind w:left="851" w:hanging="426"/>
      </w:pPr>
      <w:rPr>
        <w:rFonts w:ascii="Arial" w:hAnsi="Arial" w:hint="default"/>
      </w:rPr>
    </w:lvl>
    <w:lvl w:ilvl="2">
      <w:start w:val="1"/>
      <w:numFmt w:val="bullet"/>
      <w:lvlText w:val="-"/>
      <w:lvlJc w:val="left"/>
      <w:pPr>
        <w:tabs>
          <w:tab w:val="num" w:pos="1276"/>
        </w:tabs>
        <w:ind w:left="1276" w:hanging="425"/>
      </w:pPr>
      <w:rPr>
        <w:rFonts w:ascii="Arial" w:hAnsi="Arial" w:hint="default"/>
      </w:rPr>
    </w:lvl>
    <w:lvl w:ilvl="3">
      <w:start w:val="1"/>
      <w:numFmt w:val="bullet"/>
      <w:lvlText w:val="-"/>
      <w:lvlJc w:val="left"/>
      <w:pPr>
        <w:tabs>
          <w:tab w:val="num" w:pos="1701"/>
        </w:tabs>
        <w:ind w:left="1701" w:hanging="425"/>
      </w:pPr>
      <w:rPr>
        <w:rFonts w:ascii="Arial" w:hAnsi="Arial" w:hint="default"/>
      </w:rPr>
    </w:lvl>
    <w:lvl w:ilvl="4">
      <w:start w:val="1"/>
      <w:numFmt w:val="bullet"/>
      <w:lvlText w:val="-"/>
      <w:lvlJc w:val="left"/>
      <w:pPr>
        <w:tabs>
          <w:tab w:val="num" w:pos="2126"/>
        </w:tabs>
        <w:ind w:left="2126" w:hanging="425"/>
      </w:pPr>
      <w:rPr>
        <w:rFonts w:ascii="Arial" w:hAnsi="Arial" w:hint="default"/>
      </w:rPr>
    </w:lvl>
    <w:lvl w:ilvl="5">
      <w:start w:val="1"/>
      <w:numFmt w:val="bullet"/>
      <w:lvlText w:val="-"/>
      <w:lvlJc w:val="left"/>
      <w:pPr>
        <w:tabs>
          <w:tab w:val="num" w:pos="2552"/>
        </w:tabs>
        <w:ind w:left="2552" w:hanging="426"/>
      </w:pPr>
      <w:rPr>
        <w:rFonts w:ascii="Arial" w:hAnsi="Arial" w:hint="default"/>
      </w:rPr>
    </w:lvl>
    <w:lvl w:ilvl="6">
      <w:start w:val="1"/>
      <w:numFmt w:val="bullet"/>
      <w:lvlText w:val="-"/>
      <w:lvlJc w:val="left"/>
      <w:pPr>
        <w:tabs>
          <w:tab w:val="num" w:pos="2977"/>
        </w:tabs>
        <w:ind w:left="2977" w:hanging="425"/>
      </w:pPr>
      <w:rPr>
        <w:rFonts w:ascii="Arial" w:hAnsi="Arial" w:hint="default"/>
      </w:rPr>
    </w:lvl>
    <w:lvl w:ilvl="7">
      <w:start w:val="1"/>
      <w:numFmt w:val="bullet"/>
      <w:lvlText w:val="-"/>
      <w:lvlJc w:val="left"/>
      <w:pPr>
        <w:tabs>
          <w:tab w:val="num" w:pos="3402"/>
        </w:tabs>
        <w:ind w:left="3402" w:hanging="425"/>
      </w:pPr>
      <w:rPr>
        <w:rFonts w:ascii="Arial" w:hAnsi="Arial" w:hint="default"/>
      </w:rPr>
    </w:lvl>
    <w:lvl w:ilvl="8">
      <w:start w:val="1"/>
      <w:numFmt w:val="bullet"/>
      <w:lvlText w:val="-"/>
      <w:lvlJc w:val="left"/>
      <w:pPr>
        <w:tabs>
          <w:tab w:val="num" w:pos="3827"/>
        </w:tabs>
        <w:ind w:left="3827" w:hanging="425"/>
      </w:pPr>
      <w:rPr>
        <w:rFonts w:ascii="Arial" w:hAnsi="Arial" w:hint="default"/>
      </w:rPr>
    </w:lvl>
  </w:abstractNum>
  <w:abstractNum w:abstractNumId="18" w15:restartNumberingAfterBreak="0">
    <w:nsid w:val="4320697C"/>
    <w:multiLevelType w:val="multilevel"/>
    <w:tmpl w:val="2BEEAF4C"/>
    <w:lvl w:ilvl="0">
      <w:start w:val="1"/>
      <w:numFmt w:val="decimal"/>
      <w:pStyle w:val="berschrift1"/>
      <w:suff w:val="space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berschrift2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berschrift3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berschrift4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berschrift5"/>
      <w:suff w:val="space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berschrift6"/>
      <w:suff w:val="space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berschrift7"/>
      <w:suff w:val="space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berschrift8"/>
      <w:suff w:val="space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berschrift9"/>
      <w:suff w:val="space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19" w15:restartNumberingAfterBreak="0">
    <w:nsid w:val="43A84525"/>
    <w:multiLevelType w:val="hybridMultilevel"/>
    <w:tmpl w:val="6C9E5594"/>
    <w:lvl w:ilvl="0" w:tplc="455A13B0">
      <w:start w:val="1"/>
      <w:numFmt w:val="decimal"/>
      <w:pStyle w:val="ListLevelsWithNumbers"/>
      <w:suff w:val="space"/>
      <w:lvlText w:val="%1."/>
      <w:lvlJc w:val="left"/>
      <w:pPr>
        <w:ind w:left="0" w:firstLine="0"/>
      </w:pPr>
      <w:rPr>
        <w:rFonts w:hint="default"/>
      </w:rPr>
    </w:lvl>
    <w:lvl w:ilvl="1" w:tplc="B540F712" w:tentative="1">
      <w:start w:val="1"/>
      <w:numFmt w:val="lowerLetter"/>
      <w:lvlText w:val="%2."/>
      <w:lvlJc w:val="left"/>
      <w:pPr>
        <w:ind w:left="1440" w:hanging="360"/>
      </w:pPr>
    </w:lvl>
    <w:lvl w:ilvl="2" w:tplc="22DCA0C0" w:tentative="1">
      <w:start w:val="1"/>
      <w:numFmt w:val="lowerRoman"/>
      <w:lvlText w:val="%3."/>
      <w:lvlJc w:val="right"/>
      <w:pPr>
        <w:ind w:left="2160" w:hanging="180"/>
      </w:pPr>
    </w:lvl>
    <w:lvl w:ilvl="3" w:tplc="94A27090" w:tentative="1">
      <w:start w:val="1"/>
      <w:numFmt w:val="decimal"/>
      <w:lvlText w:val="%4."/>
      <w:lvlJc w:val="left"/>
      <w:pPr>
        <w:ind w:left="2880" w:hanging="360"/>
      </w:pPr>
    </w:lvl>
    <w:lvl w:ilvl="4" w:tplc="B630E978" w:tentative="1">
      <w:start w:val="1"/>
      <w:numFmt w:val="lowerLetter"/>
      <w:lvlText w:val="%5."/>
      <w:lvlJc w:val="left"/>
      <w:pPr>
        <w:ind w:left="3600" w:hanging="360"/>
      </w:pPr>
    </w:lvl>
    <w:lvl w:ilvl="5" w:tplc="5540D94C" w:tentative="1">
      <w:start w:val="1"/>
      <w:numFmt w:val="lowerRoman"/>
      <w:lvlText w:val="%6."/>
      <w:lvlJc w:val="right"/>
      <w:pPr>
        <w:ind w:left="4320" w:hanging="180"/>
      </w:pPr>
    </w:lvl>
    <w:lvl w:ilvl="6" w:tplc="B1C66D02" w:tentative="1">
      <w:start w:val="1"/>
      <w:numFmt w:val="decimal"/>
      <w:lvlText w:val="%7."/>
      <w:lvlJc w:val="left"/>
      <w:pPr>
        <w:ind w:left="5040" w:hanging="360"/>
      </w:pPr>
    </w:lvl>
    <w:lvl w:ilvl="7" w:tplc="8742683A" w:tentative="1">
      <w:start w:val="1"/>
      <w:numFmt w:val="lowerLetter"/>
      <w:lvlText w:val="%8."/>
      <w:lvlJc w:val="left"/>
      <w:pPr>
        <w:ind w:left="5760" w:hanging="360"/>
      </w:pPr>
    </w:lvl>
    <w:lvl w:ilvl="8" w:tplc="DA906C2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ABA0AFA"/>
    <w:multiLevelType w:val="multilevel"/>
    <w:tmpl w:val="6504B20C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ascii="Arial" w:hAnsi="Arial" w:hint="default"/>
        <w:b w:val="0"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0"/>
        <w:position w:val="0"/>
        <w:sz w:val="22"/>
        <w:u w:val="none"/>
        <w:vertAlign w:val="baseline"/>
        <w14:cntxtAlts w14:val="0"/>
      </w:rPr>
    </w:lvl>
    <w:lvl w:ilvl="1">
      <w:start w:val="1"/>
      <w:numFmt w:val="decimal"/>
      <w:lvlText w:val="%1.%2."/>
      <w:lvlJc w:val="left"/>
      <w:pPr>
        <w:tabs>
          <w:tab w:val="num" w:pos="992"/>
        </w:tabs>
        <w:ind w:left="992" w:hanging="567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pacing w:val="0"/>
        <w:w w:val="100"/>
        <w:kern w:val="10"/>
        <w:position w:val="0"/>
        <w:sz w:val="22"/>
        <w:u w:val="none"/>
        <w:vertAlign w:val="baseline"/>
        <w14:cntxtAlts w14:val="0"/>
      </w:rPr>
    </w:lvl>
    <w:lvl w:ilvl="2">
      <w:start w:val="1"/>
      <w:numFmt w:val="decimal"/>
      <w:lvlText w:val="%1.%2.%3."/>
      <w:lvlJc w:val="left"/>
      <w:pPr>
        <w:tabs>
          <w:tab w:val="num" w:pos="1701"/>
        </w:tabs>
        <w:ind w:left="1701" w:hanging="7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pacing w:val="0"/>
        <w:w w:val="100"/>
        <w:kern w:val="10"/>
        <w:position w:val="0"/>
        <w:sz w:val="22"/>
        <w:u w:val="none"/>
        <w:vertAlign w:val="baseline"/>
        <w14:cntxtAlts w14:val="0"/>
      </w:rPr>
    </w:lvl>
    <w:lvl w:ilvl="3">
      <w:start w:val="1"/>
      <w:numFmt w:val="decimal"/>
      <w:lvlText w:val="%1.%2.%3.%4."/>
      <w:lvlJc w:val="left"/>
      <w:pPr>
        <w:tabs>
          <w:tab w:val="num" w:pos="2693"/>
        </w:tabs>
        <w:ind w:left="2693" w:hanging="992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pacing w:val="0"/>
        <w:w w:val="100"/>
        <w:kern w:val="10"/>
        <w:position w:val="0"/>
        <w:sz w:val="22"/>
        <w:u w:val="none"/>
        <w:vertAlign w:val="baseline"/>
        <w14:cntxtAlts w14:val="0"/>
      </w:rPr>
    </w:lvl>
    <w:lvl w:ilvl="4">
      <w:start w:val="1"/>
      <w:numFmt w:val="decimal"/>
      <w:lvlText w:val="%1.%2.%3.%4.%5."/>
      <w:lvlJc w:val="left"/>
      <w:pPr>
        <w:tabs>
          <w:tab w:val="num" w:pos="3827"/>
        </w:tabs>
        <w:ind w:left="3827" w:hanging="113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pacing w:val="0"/>
        <w:w w:val="100"/>
        <w:kern w:val="10"/>
        <w:position w:val="0"/>
        <w:sz w:val="22"/>
        <w:u w:val="none"/>
        <w:vertAlign w:val="baseline"/>
        <w14:cntxtAlts/>
      </w:rPr>
    </w:lvl>
    <w:lvl w:ilvl="5">
      <w:start w:val="1"/>
      <w:numFmt w:val="decimal"/>
      <w:lvlText w:val="%1.%2.%3.%4.%5.%6."/>
      <w:lvlJc w:val="left"/>
      <w:pPr>
        <w:tabs>
          <w:tab w:val="num" w:pos="5103"/>
        </w:tabs>
        <w:ind w:left="5103" w:hanging="1276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pacing w:val="0"/>
        <w:w w:val="100"/>
        <w:kern w:val="10"/>
        <w:position w:val="0"/>
        <w:sz w:val="22"/>
        <w:u w:val="none"/>
        <w:vertAlign w:val="baseline"/>
        <w14:cntxtAlts w14:val="0"/>
      </w:rPr>
    </w:lvl>
    <w:lvl w:ilvl="6">
      <w:start w:val="1"/>
      <w:numFmt w:val="decimal"/>
      <w:lvlText w:val="%1.%2.%3.%4.%5.%6.%7."/>
      <w:lvlJc w:val="left"/>
      <w:pPr>
        <w:tabs>
          <w:tab w:val="num" w:pos="6521"/>
        </w:tabs>
        <w:ind w:left="6521" w:hanging="1418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pacing w:val="0"/>
        <w:w w:val="100"/>
        <w:kern w:val="10"/>
        <w:position w:val="0"/>
        <w:sz w:val="22"/>
        <w:u w:val="none"/>
        <w:vertAlign w:val="baseline"/>
        <w14:cntxtAlts w14:val="0"/>
      </w:rPr>
    </w:lvl>
    <w:lvl w:ilvl="7">
      <w:start w:val="1"/>
      <w:numFmt w:val="decimal"/>
      <w:lvlText w:val="%1.%2.%3.%4.%5.%6.%8."/>
      <w:lvlJc w:val="left"/>
      <w:pPr>
        <w:tabs>
          <w:tab w:val="num" w:pos="8222"/>
        </w:tabs>
        <w:ind w:left="8222" w:hanging="1701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pacing w:val="0"/>
        <w:w w:val="100"/>
        <w:kern w:val="10"/>
        <w:position w:val="0"/>
        <w:sz w:val="22"/>
        <w:u w:val="none"/>
        <w:vertAlign w:val="baseline"/>
        <w14:cntxtAlts/>
      </w:rPr>
    </w:lvl>
    <w:lvl w:ilvl="8">
      <w:start w:val="1"/>
      <w:numFmt w:val="decimal"/>
      <w:lvlText w:val="%1.%2.%3.%4.%5.%6.%7.%8.%9."/>
      <w:lvlJc w:val="left"/>
      <w:pPr>
        <w:tabs>
          <w:tab w:val="num" w:pos="10206"/>
        </w:tabs>
        <w:ind w:left="10206" w:hanging="19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pacing w:val="0"/>
        <w:w w:val="100"/>
        <w:kern w:val="10"/>
        <w:position w:val="0"/>
        <w:sz w:val="22"/>
        <w:u w:val="none"/>
        <w:vertAlign w:val="baseline"/>
        <w14:cntxtAlts/>
      </w:rPr>
    </w:lvl>
  </w:abstractNum>
  <w:abstractNum w:abstractNumId="21" w15:restartNumberingAfterBreak="0">
    <w:nsid w:val="6CBE783A"/>
    <w:multiLevelType w:val="multilevel"/>
    <w:tmpl w:val="F69E8C88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sz w:val="22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ascii="Arial" w:hAnsi="Arial" w:hint="default"/>
        <w:sz w:val="22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suff w:val="space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space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suff w:val="space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space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space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22" w15:restartNumberingAfterBreak="0">
    <w:nsid w:val="6FA27BF3"/>
    <w:multiLevelType w:val="multilevel"/>
    <w:tmpl w:val="F69E8C88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sz w:val="22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ascii="Arial" w:hAnsi="Arial" w:hint="default"/>
        <w:sz w:val="22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suff w:val="space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space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suff w:val="space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space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space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23" w15:restartNumberingAfterBreak="0">
    <w:nsid w:val="7A3D55BA"/>
    <w:multiLevelType w:val="multilevel"/>
    <w:tmpl w:val="E188D56E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pacing w:val="0"/>
        <w:w w:val="100"/>
        <w:kern w:val="10"/>
        <w:position w:val="0"/>
        <w:sz w:val="22"/>
        <w:u w:val="none"/>
        <w:vertAlign w:val="baseline"/>
        <w14:cntxtAlts w14:val="0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pacing w:val="0"/>
        <w:w w:val="100"/>
        <w:kern w:val="10"/>
        <w:position w:val="0"/>
        <w:sz w:val="22"/>
        <w:u w:val="none"/>
        <w:vertAlign w:val="baseline"/>
        <w14:cntxtAlts w14:val="0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pacing w:val="0"/>
        <w:w w:val="100"/>
        <w:kern w:val="10"/>
        <w:position w:val="0"/>
        <w:sz w:val="22"/>
        <w:u w:val="none"/>
        <w:vertAlign w:val="baseline"/>
        <w14:cntxtAlts w14:val="0"/>
      </w:rPr>
    </w:lvl>
    <w:lvl w:ilvl="3">
      <w:start w:val="1"/>
      <w:numFmt w:val="decimal"/>
      <w:suff w:val="space"/>
      <w:lvlText w:val="%1.%2.%3.%4."/>
      <w:lvlJc w:val="left"/>
      <w:pPr>
        <w:ind w:left="0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pacing w:val="0"/>
        <w:w w:val="100"/>
        <w:kern w:val="10"/>
        <w:position w:val="0"/>
        <w:sz w:val="22"/>
        <w:u w:val="none"/>
        <w:vertAlign w:val="baseline"/>
        <w14:cntxtAlts w14:val="0"/>
      </w:rPr>
    </w:lvl>
    <w:lvl w:ilvl="4">
      <w:start w:val="1"/>
      <w:numFmt w:val="decimal"/>
      <w:suff w:val="space"/>
      <w:lvlText w:val="%1.%2.%3.%4.%5."/>
      <w:lvlJc w:val="left"/>
      <w:pPr>
        <w:ind w:left="0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pacing w:val="0"/>
        <w:w w:val="100"/>
        <w:kern w:val="10"/>
        <w:position w:val="0"/>
        <w:sz w:val="22"/>
        <w:u w:val="none"/>
        <w:vertAlign w:val="baseline"/>
        <w14:cntxtAlts w14:val="0"/>
      </w:rPr>
    </w:lvl>
    <w:lvl w:ilvl="5">
      <w:start w:val="1"/>
      <w:numFmt w:val="decimal"/>
      <w:suff w:val="space"/>
      <w:lvlText w:val="%1.%2.%3.%4.%5.%6."/>
      <w:lvlJc w:val="left"/>
      <w:pPr>
        <w:ind w:left="0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spacing w:val="0"/>
        <w:w w:val="100"/>
        <w:kern w:val="10"/>
        <w:position w:val="0"/>
        <w:sz w:val="22"/>
        <w:vertAlign w:val="baseline"/>
        <w14:cntxtAlts w14:val="0"/>
      </w:rPr>
    </w:lvl>
    <w:lvl w:ilvl="6">
      <w:start w:val="1"/>
      <w:numFmt w:val="decimal"/>
      <w:suff w:val="space"/>
      <w:lvlText w:val="%1.%2.%3.%4.%5.%6.%7."/>
      <w:lvlJc w:val="left"/>
      <w:pPr>
        <w:ind w:left="0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pacing w:val="0"/>
        <w:w w:val="100"/>
        <w:kern w:val="10"/>
        <w:position w:val="0"/>
        <w:sz w:val="22"/>
        <w:u w:val="none"/>
        <w:vertAlign w:val="baseline"/>
        <w14:cntxtAlts w14:val="0"/>
      </w:rPr>
    </w:lvl>
    <w:lvl w:ilvl="7">
      <w:start w:val="1"/>
      <w:numFmt w:val="decimal"/>
      <w:suff w:val="space"/>
      <w:lvlText w:val="%1.%2.%3.%4.%5.%6.%7.%8."/>
      <w:lvlJc w:val="left"/>
      <w:pPr>
        <w:ind w:left="0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pacing w:val="0"/>
        <w:w w:val="100"/>
        <w:kern w:val="10"/>
        <w:position w:val="0"/>
        <w:sz w:val="22"/>
        <w:u w:val="none"/>
        <w:vertAlign w:val="baseline"/>
        <w14:cntxtAlts w14:val="0"/>
      </w:rPr>
    </w:lvl>
    <w:lvl w:ilvl="8">
      <w:start w:val="1"/>
      <w:numFmt w:val="decimal"/>
      <w:suff w:val="space"/>
      <w:lvlText w:val="%1.%2.%3.%4.%5.%6.%7.%8.%9."/>
      <w:lvlJc w:val="left"/>
      <w:pPr>
        <w:ind w:left="0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pacing w:val="0"/>
        <w:w w:val="100"/>
        <w:kern w:val="10"/>
        <w:position w:val="0"/>
        <w:sz w:val="22"/>
        <w:u w:val="none"/>
        <w:vertAlign w:val="baseline"/>
        <w14:cntxtAlts w14:val="0"/>
      </w:rPr>
    </w:lvl>
  </w:abstractNum>
  <w:abstractNum w:abstractNumId="24" w15:restartNumberingAfterBreak="0">
    <w:nsid w:val="7CB03429"/>
    <w:multiLevelType w:val="multilevel"/>
    <w:tmpl w:val="6504B20C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ascii="Arial" w:hAnsi="Arial" w:hint="default"/>
        <w:b w:val="0"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0"/>
        <w:position w:val="0"/>
        <w:sz w:val="22"/>
        <w:u w:val="none"/>
        <w:vertAlign w:val="baseline"/>
        <w14:cntxtAlts w14:val="0"/>
      </w:rPr>
    </w:lvl>
    <w:lvl w:ilvl="1">
      <w:start w:val="1"/>
      <w:numFmt w:val="decimal"/>
      <w:lvlText w:val="%1.%2."/>
      <w:lvlJc w:val="left"/>
      <w:pPr>
        <w:tabs>
          <w:tab w:val="num" w:pos="992"/>
        </w:tabs>
        <w:ind w:left="992" w:hanging="567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pacing w:val="0"/>
        <w:w w:val="100"/>
        <w:kern w:val="10"/>
        <w:position w:val="0"/>
        <w:sz w:val="22"/>
        <w:u w:val="none"/>
        <w:vertAlign w:val="baseline"/>
        <w14:cntxtAlts w14:val="0"/>
      </w:rPr>
    </w:lvl>
    <w:lvl w:ilvl="2">
      <w:start w:val="1"/>
      <w:numFmt w:val="decimal"/>
      <w:lvlText w:val="%1.%2.%3."/>
      <w:lvlJc w:val="left"/>
      <w:pPr>
        <w:tabs>
          <w:tab w:val="num" w:pos="1701"/>
        </w:tabs>
        <w:ind w:left="1701" w:hanging="7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pacing w:val="0"/>
        <w:w w:val="100"/>
        <w:kern w:val="10"/>
        <w:position w:val="0"/>
        <w:sz w:val="22"/>
        <w:u w:val="none"/>
        <w:vertAlign w:val="baseline"/>
        <w14:cntxtAlts w14:val="0"/>
      </w:rPr>
    </w:lvl>
    <w:lvl w:ilvl="3">
      <w:start w:val="1"/>
      <w:numFmt w:val="decimal"/>
      <w:lvlText w:val="%1.%2.%3.%4."/>
      <w:lvlJc w:val="left"/>
      <w:pPr>
        <w:tabs>
          <w:tab w:val="num" w:pos="2693"/>
        </w:tabs>
        <w:ind w:left="2693" w:hanging="992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pacing w:val="0"/>
        <w:w w:val="100"/>
        <w:kern w:val="10"/>
        <w:position w:val="0"/>
        <w:sz w:val="22"/>
        <w:u w:val="none"/>
        <w:vertAlign w:val="baseline"/>
        <w14:cntxtAlts w14:val="0"/>
      </w:rPr>
    </w:lvl>
    <w:lvl w:ilvl="4">
      <w:start w:val="1"/>
      <w:numFmt w:val="decimal"/>
      <w:lvlText w:val="%1.%2.%3.%4.%5."/>
      <w:lvlJc w:val="left"/>
      <w:pPr>
        <w:tabs>
          <w:tab w:val="num" w:pos="3827"/>
        </w:tabs>
        <w:ind w:left="3827" w:hanging="113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pacing w:val="0"/>
        <w:w w:val="100"/>
        <w:kern w:val="10"/>
        <w:position w:val="0"/>
        <w:sz w:val="22"/>
        <w:u w:val="none"/>
        <w:vertAlign w:val="baseline"/>
        <w14:cntxtAlts/>
      </w:rPr>
    </w:lvl>
    <w:lvl w:ilvl="5">
      <w:start w:val="1"/>
      <w:numFmt w:val="decimal"/>
      <w:lvlText w:val="%1.%2.%3.%4.%5.%6."/>
      <w:lvlJc w:val="left"/>
      <w:pPr>
        <w:tabs>
          <w:tab w:val="num" w:pos="5103"/>
        </w:tabs>
        <w:ind w:left="5103" w:hanging="1276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pacing w:val="0"/>
        <w:w w:val="100"/>
        <w:kern w:val="10"/>
        <w:position w:val="0"/>
        <w:sz w:val="22"/>
        <w:u w:val="none"/>
        <w:vertAlign w:val="baseline"/>
        <w14:cntxtAlts w14:val="0"/>
      </w:rPr>
    </w:lvl>
    <w:lvl w:ilvl="6">
      <w:start w:val="1"/>
      <w:numFmt w:val="decimal"/>
      <w:lvlText w:val="%1.%2.%3.%4.%5.%6.%7."/>
      <w:lvlJc w:val="left"/>
      <w:pPr>
        <w:tabs>
          <w:tab w:val="num" w:pos="6521"/>
        </w:tabs>
        <w:ind w:left="6521" w:hanging="1418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pacing w:val="0"/>
        <w:w w:val="100"/>
        <w:kern w:val="10"/>
        <w:position w:val="0"/>
        <w:sz w:val="22"/>
        <w:u w:val="none"/>
        <w:vertAlign w:val="baseline"/>
        <w14:cntxtAlts w14:val="0"/>
      </w:rPr>
    </w:lvl>
    <w:lvl w:ilvl="7">
      <w:start w:val="1"/>
      <w:numFmt w:val="decimal"/>
      <w:lvlText w:val="%1.%2.%3.%4.%5.%6.%8."/>
      <w:lvlJc w:val="left"/>
      <w:pPr>
        <w:tabs>
          <w:tab w:val="num" w:pos="8222"/>
        </w:tabs>
        <w:ind w:left="8222" w:hanging="1701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pacing w:val="0"/>
        <w:w w:val="100"/>
        <w:kern w:val="10"/>
        <w:position w:val="0"/>
        <w:sz w:val="22"/>
        <w:u w:val="none"/>
        <w:vertAlign w:val="baseline"/>
        <w14:cntxtAlts/>
      </w:rPr>
    </w:lvl>
    <w:lvl w:ilvl="8">
      <w:start w:val="1"/>
      <w:numFmt w:val="decimal"/>
      <w:lvlText w:val="%1.%2.%3.%4.%5.%6.%7.%8.%9."/>
      <w:lvlJc w:val="left"/>
      <w:pPr>
        <w:tabs>
          <w:tab w:val="num" w:pos="10206"/>
        </w:tabs>
        <w:ind w:left="10206" w:hanging="19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pacing w:val="0"/>
        <w:w w:val="100"/>
        <w:kern w:val="10"/>
        <w:position w:val="0"/>
        <w:sz w:val="22"/>
        <w:u w:val="none"/>
        <w:vertAlign w:val="baseline"/>
        <w14:cntxtAlts/>
      </w:rPr>
    </w:lvl>
  </w:abstractNum>
  <w:abstractNum w:abstractNumId="25" w15:restartNumberingAfterBreak="0">
    <w:nsid w:val="7EA5492E"/>
    <w:multiLevelType w:val="multilevel"/>
    <w:tmpl w:val="E188D56E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pacing w:val="0"/>
        <w:w w:val="100"/>
        <w:kern w:val="10"/>
        <w:position w:val="0"/>
        <w:sz w:val="22"/>
        <w:u w:val="none"/>
        <w:vertAlign w:val="baseline"/>
        <w14:cntxtAlts w14:val="0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pacing w:val="0"/>
        <w:w w:val="100"/>
        <w:kern w:val="10"/>
        <w:position w:val="0"/>
        <w:sz w:val="22"/>
        <w:u w:val="none"/>
        <w:vertAlign w:val="baseline"/>
        <w14:cntxtAlts w14:val="0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pacing w:val="0"/>
        <w:w w:val="100"/>
        <w:kern w:val="10"/>
        <w:position w:val="0"/>
        <w:sz w:val="22"/>
        <w:u w:val="none"/>
        <w:vertAlign w:val="baseline"/>
        <w14:cntxtAlts w14:val="0"/>
      </w:rPr>
    </w:lvl>
    <w:lvl w:ilvl="3">
      <w:start w:val="1"/>
      <w:numFmt w:val="decimal"/>
      <w:suff w:val="space"/>
      <w:lvlText w:val="%1.%2.%3.%4."/>
      <w:lvlJc w:val="left"/>
      <w:pPr>
        <w:ind w:left="0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pacing w:val="0"/>
        <w:w w:val="100"/>
        <w:kern w:val="10"/>
        <w:position w:val="0"/>
        <w:sz w:val="22"/>
        <w:u w:val="none"/>
        <w:vertAlign w:val="baseline"/>
        <w14:cntxtAlts w14:val="0"/>
      </w:rPr>
    </w:lvl>
    <w:lvl w:ilvl="4">
      <w:start w:val="1"/>
      <w:numFmt w:val="decimal"/>
      <w:suff w:val="space"/>
      <w:lvlText w:val="%1.%2.%3.%4.%5."/>
      <w:lvlJc w:val="left"/>
      <w:pPr>
        <w:ind w:left="0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pacing w:val="0"/>
        <w:w w:val="100"/>
        <w:kern w:val="10"/>
        <w:position w:val="0"/>
        <w:sz w:val="22"/>
        <w:u w:val="none"/>
        <w:vertAlign w:val="baseline"/>
        <w14:cntxtAlts w14:val="0"/>
      </w:rPr>
    </w:lvl>
    <w:lvl w:ilvl="5">
      <w:start w:val="1"/>
      <w:numFmt w:val="decimal"/>
      <w:suff w:val="space"/>
      <w:lvlText w:val="%1.%2.%3.%4.%5.%6."/>
      <w:lvlJc w:val="left"/>
      <w:pPr>
        <w:ind w:left="0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spacing w:val="0"/>
        <w:w w:val="100"/>
        <w:kern w:val="10"/>
        <w:position w:val="0"/>
        <w:sz w:val="22"/>
        <w:vertAlign w:val="baseline"/>
        <w14:cntxtAlts w14:val="0"/>
      </w:rPr>
    </w:lvl>
    <w:lvl w:ilvl="6">
      <w:start w:val="1"/>
      <w:numFmt w:val="decimal"/>
      <w:suff w:val="space"/>
      <w:lvlText w:val="%1.%2.%3.%4.%5.%6.%7."/>
      <w:lvlJc w:val="left"/>
      <w:pPr>
        <w:ind w:left="0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pacing w:val="0"/>
        <w:w w:val="100"/>
        <w:kern w:val="10"/>
        <w:position w:val="0"/>
        <w:sz w:val="22"/>
        <w:u w:val="none"/>
        <w:vertAlign w:val="baseline"/>
        <w14:cntxtAlts w14:val="0"/>
      </w:rPr>
    </w:lvl>
    <w:lvl w:ilvl="7">
      <w:start w:val="1"/>
      <w:numFmt w:val="decimal"/>
      <w:suff w:val="space"/>
      <w:lvlText w:val="%1.%2.%3.%4.%5.%6.%7.%8."/>
      <w:lvlJc w:val="left"/>
      <w:pPr>
        <w:ind w:left="0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pacing w:val="0"/>
        <w:w w:val="100"/>
        <w:kern w:val="10"/>
        <w:position w:val="0"/>
        <w:sz w:val="22"/>
        <w:u w:val="none"/>
        <w:vertAlign w:val="baseline"/>
        <w14:cntxtAlts w14:val="0"/>
      </w:rPr>
    </w:lvl>
    <w:lvl w:ilvl="8">
      <w:start w:val="1"/>
      <w:numFmt w:val="decimal"/>
      <w:suff w:val="space"/>
      <w:lvlText w:val="%1.%2.%3.%4.%5.%6.%7.%8.%9."/>
      <w:lvlJc w:val="left"/>
      <w:pPr>
        <w:ind w:left="0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pacing w:val="0"/>
        <w:w w:val="100"/>
        <w:kern w:val="10"/>
        <w:position w:val="0"/>
        <w:sz w:val="22"/>
        <w:u w:val="none"/>
        <w:vertAlign w:val="baseline"/>
        <w14:cntxtAlts w14:val="0"/>
      </w:rPr>
    </w:lvl>
  </w:abstractNum>
  <w:num w:numId="1" w16cid:durableId="925726921">
    <w:abstractNumId w:val="17"/>
  </w:num>
  <w:num w:numId="2" w16cid:durableId="1404329572">
    <w:abstractNumId w:val="15"/>
  </w:num>
  <w:num w:numId="3" w16cid:durableId="684013574">
    <w:abstractNumId w:val="10"/>
  </w:num>
  <w:num w:numId="4" w16cid:durableId="1020542628">
    <w:abstractNumId w:val="18"/>
  </w:num>
  <w:num w:numId="5" w16cid:durableId="1422599464">
    <w:abstractNumId w:val="11"/>
  </w:num>
  <w:num w:numId="6" w16cid:durableId="835149568">
    <w:abstractNumId w:val="13"/>
  </w:num>
  <w:num w:numId="7" w16cid:durableId="1722511751">
    <w:abstractNumId w:val="9"/>
  </w:num>
  <w:num w:numId="8" w16cid:durableId="1248270992">
    <w:abstractNumId w:val="7"/>
  </w:num>
  <w:num w:numId="9" w16cid:durableId="224920031">
    <w:abstractNumId w:val="6"/>
  </w:num>
  <w:num w:numId="10" w16cid:durableId="223490257">
    <w:abstractNumId w:val="5"/>
  </w:num>
  <w:num w:numId="11" w16cid:durableId="1789003672">
    <w:abstractNumId w:val="4"/>
  </w:num>
  <w:num w:numId="12" w16cid:durableId="2005207893">
    <w:abstractNumId w:val="8"/>
  </w:num>
  <w:num w:numId="13" w16cid:durableId="678313450">
    <w:abstractNumId w:val="3"/>
  </w:num>
  <w:num w:numId="14" w16cid:durableId="594901945">
    <w:abstractNumId w:val="2"/>
  </w:num>
  <w:num w:numId="15" w16cid:durableId="1806310994">
    <w:abstractNumId w:val="1"/>
  </w:num>
  <w:num w:numId="16" w16cid:durableId="554316006">
    <w:abstractNumId w:val="0"/>
  </w:num>
  <w:num w:numId="17" w16cid:durableId="1623460222">
    <w:abstractNumId w:val="14"/>
  </w:num>
  <w:num w:numId="18" w16cid:durableId="31545205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913710261">
    <w:abstractNumId w:val="12"/>
  </w:num>
  <w:num w:numId="20" w16cid:durableId="707265338">
    <w:abstractNumId w:val="21"/>
  </w:num>
  <w:num w:numId="21" w16cid:durableId="677079554">
    <w:abstractNumId w:val="22"/>
  </w:num>
  <w:num w:numId="22" w16cid:durableId="209840201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33804270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209119890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92148075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548152820">
    <w:abstractNumId w:val="20"/>
  </w:num>
  <w:num w:numId="27" w16cid:durableId="723649409">
    <w:abstractNumId w:val="24"/>
  </w:num>
  <w:num w:numId="28" w16cid:durableId="338309347">
    <w:abstractNumId w:val="25"/>
  </w:num>
  <w:num w:numId="29" w16cid:durableId="1791321896">
    <w:abstractNumId w:val="23"/>
  </w:num>
  <w:num w:numId="30" w16cid:durableId="527380264">
    <w:abstractNumId w:val="12"/>
  </w:num>
  <w:num w:numId="31" w16cid:durableId="1367025927">
    <w:abstractNumId w:val="11"/>
  </w:num>
  <w:num w:numId="32" w16cid:durableId="31326801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24742248">
    <w:abstractNumId w:val="11"/>
  </w:num>
  <w:num w:numId="34" w16cid:durableId="862481173">
    <w:abstractNumId w:val="19"/>
  </w:num>
  <w:num w:numId="35" w16cid:durableId="678502678">
    <w:abstractNumId w:val="16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ocumentProtection w:edit="forms" w:enforcement="1"/>
  <w:defaultTabStop w:val="720"/>
  <w:autoHyphenation/>
  <w:hyphenationZone w:val="425"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Date.Format.Long" w:val="26. August 2019"/>
    <w:docVar w:name="Date.Format.Long.dateValue" w:val="43703"/>
    <w:docVar w:name="DocumentDate" w:val="26. August 2019"/>
    <w:docVar w:name="DocumentDate.dateValue" w:val="43703"/>
    <w:docVar w:name="MetaTool_officeatwork" w:val="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"/>
    <w:docVar w:name="OawAttachedTemplate" w:val="Dok_ohne Adresse.ows"/>
    <w:docVar w:name="OawBuiltInDocProps" w:val="&lt;OawBuiltInDocProps&gt;&lt;default profileUID=&quot;0&quot;&gt;&lt;word&gt;&lt;fileName&gt;&lt;/fileName&gt;&lt;contentType&gt;&lt;/contentType&gt;&lt;contentStatus&gt;&lt;/contentStatus&gt;&lt;language&gt;&lt;/language&gt;&lt;documentVersion&gt;&lt;/documentVersion&gt;&lt;defaultPath&gt;&lt;/defaultPath&gt;&lt;title&gt;&lt;/title&gt;&lt;subject&gt;&lt;/subject&gt;&lt;author&gt;&lt;value type=&quot;OawDocProperty&quot; name=&quot;Author.Name&quot;&gt;&lt;separator text=&quot;&quot;&gt;&lt;/separator&gt;&lt;format text=&quot;&quot;&gt;&lt;/format&gt;&lt;/value&gt;&lt;/author&gt;&lt;manager&gt;&lt;value type=&quot;OawDocProperty&quot; name=&quot;Contactperson.Name&quot;&gt;&lt;separator text=&quot;&quot;&gt;&lt;/separator&gt;&lt;format text=&quot;&quot;&gt;&lt;/format&gt;&lt;/value&gt;&lt;/manager&gt;&lt;company&gt;&lt;value type=&quot;OawDocProperty&quot; name=&quot;Organisation.Departement&quot;&gt;&lt;separator text=&quot;&quot;&gt;&lt;/separator&gt;&lt;format text=&quot;&quot;&gt;&lt;/format&gt;&lt;/value&gt;&lt;/company&gt;&lt;category&gt;&lt;/category&gt;&lt;keywords&gt;&lt;/keywords&gt;&lt;comments&gt;&lt;/comments&gt;&lt;hyperlinkBase&gt;&lt;/hyperlinkBase&gt;&lt;defaultFilename&gt;&lt;/defaultFilename&gt;&lt;/word&gt;&lt;PDF&gt;&lt;fileName&gt;&lt;/fileName&gt;&lt;contentType&gt;&lt;/contentType&gt;&lt;contentStatus&gt;&lt;/contentStatus&gt;&lt;language&gt;&lt;/language&gt;&lt;documentVersion&gt;&lt;/documentVersion&gt;&lt;defaultPath&gt;&lt;/defaultPath&gt;&lt;title&gt;&lt;/title&gt;&lt;subject&gt;&lt;/subject&gt;&lt;author&gt;&lt;value type=&quot;OawDocProperty&quot; name=&quot;Author.Name&quot;&gt;&lt;separator text=&quot;&quot;&gt;&lt;/separator&gt;&lt;format text=&quot;&quot;&gt;&lt;/format&gt;&lt;/value&gt;&lt;/author&gt;&lt;manager&gt;&lt;value type=&quot;OawDocProperty&quot; name=&quot;Contactperson.Name&quot;&gt;&lt;separator text=&quot;&quot;&gt;&lt;/separator&gt;&lt;format text=&quot;&quot;&gt;&lt;/format&gt;&lt;/value&gt;&lt;/manager&gt;&lt;company&gt;&lt;value type=&quot;OawDocProperty&quot; name=&quot;Organisation.Departement&quot;&gt;&lt;separator text=&quot;&quot;&gt;&lt;/separator&gt;&lt;format text=&quot;&quot;&gt;&lt;/format&gt;&lt;/value&gt;&lt;/company&gt;&lt;category&gt;&lt;/category&gt;&lt;keywords&gt;&lt;/keywords&gt;&lt;comments&gt;&lt;/comments&gt;&lt;hyperlinkBase&gt;&lt;/hyperlinkBase&gt;&lt;defaultFilename&gt;&lt;/defaultFilename&gt;&lt;/PDF&gt;&lt;/default&gt;&lt;/OawBuiltInDocProps&gt;_x000d_"/>
    <w:docVar w:name="OawCreatedWithOfficeatworkVersion" w:val="4.9 R3 (4.9.1361)"/>
    <w:docVar w:name="OawCreatedWithProjectID" w:val="luchmaster"/>
    <w:docVar w:name="OawCreatedWithProjectVersion" w:val="177"/>
    <w:docVar w:name="OawDate.Manual" w:val="&lt;document&gt;&lt;OawDateManual name=&quot;DocumentDate&quot;&gt;&lt;profile type=&quot;default&quot; UID=&quot;&quot; sameAsDefault=&quot;0&quot;&gt;&lt;format UID=&quot;2004031916255083469524&quot; type=&quot;6&quot; defaultValue=&quot;%OawCreationDate%&quot; dateFormat=&quot;&amp;lt;translate&amp;gt;Date.Format.Long&amp;lt;/translate&amp;gt;&quot;/&gt;&lt;/profile&gt;&lt;/OawDateManual&gt;&lt;OawDateManual name=&quot;Date.Format.Long&quot;&gt;&lt;profile type=&quot;default&quot; UID=&quot;&quot; sameAsDefault=&quot;0&quot;&gt;&lt;format UID=&quot;2009022514423657662914&quot; type=&quot;6&quot; defaultValue=&quot;%OawCreationDate%&quot; dateFormat=&quot;Date.Format.Long&quot;/&gt;&lt;/profile&gt;&lt;/OawDateManual&gt;&lt;/document&gt;"/>
    <w:docVar w:name="oawDefinitionTmpl" w:val="&lt;document&gt;&lt;OawDocProperty name=&quot;Contactperson.DirectPhone&quot;&gt;&lt;profile type=&quot;default&quot; UID=&quot;&quot; sameAsDefault=&quot;0&quot;&gt;&lt;documentProperty UID=&quot;200212191811121321310321301031x&quot; dataSourceUID=&quot;prj.2003041709434161414032&quot;/&gt;&lt;type type=&quot;OawDatabase&quot;&gt;&lt;OawDatabase table=&quot;Data&quot; field=&quot;DirectPhone&quot;/&gt;&lt;/type&gt;&lt;/profile&gt;&lt;profile type=&quot;print&quot; UID=&quot;2003010711185094343750537&quot; sameAsDefault=&quot;-1&quot;&gt;&lt;/profile&gt;&lt;profile type=&quot;print&quot; UID=&quot;3&quot; sameAsDefault=&quot;-1&quot;&gt;&lt;/profile&gt;&lt;profile type=&quot;print&quot; UID=&quot;4&quot; sameAsDefault=&quot;-1&quot;&gt;&lt;/profile&gt;&lt;profile type=&quot;send&quot; UID=&quot;1&quot; sameAsDefault=&quot;-1&quot;&gt;&lt;/profile&gt;&lt;profile type=&quot;save&quot; UID=&quot;2003112513571987705547&quot; sameAsDefault=&quot;-1&quot;&gt;&lt;/profile&gt;&lt;/OawDocProperty&gt;_x000d__x0009_&lt;OawDateManual name=&quot;DocumentDate&quot;&gt;&lt;profile type=&quot;default&quot; UID=&quot;&quot; sameAsDefault=&quot;0&quot;&gt;&lt;format UID=&quot;2004031916255083469524&quot; type=&quot;6&quot; defaultValue=&quot;%OawCreationDate%&quot; dateFormat=&quot;&amp;lt;translate&amp;gt;Date.Format.Long&amp;lt;/translate&amp;gt;&quot;/&gt;&lt;/profile&gt;&lt;/OawDateManual&gt;_x000d__x0009_&lt;OawDocProperty name=&quot;Doc.Text&quot;&gt;&lt;profile type=&quot;default&quot; UID=&quot;&quot; sameAsDefault=&quot;0&quot;&gt;&lt;documentProperty UID=&quot;2003060614150123456789&quot; dataSourceUID=&quot;2003060614150123456789&quot;/&gt;&lt;type type=&quot;OawLanguage&quot;&gt;&lt;OawLanguage UID=&quot;Doc.Text&quot;/&gt;&lt;/type&gt;&lt;/profile&gt;&lt;profile type=&quot;print&quot; UID=&quot;2003010711185094343750537&quot; sameAsDefault=&quot;-1&quot;&gt;&lt;/profile&gt;&lt;profile type=&quot;print&quot; UID=&quot;3&quot; sameAsDefault=&quot;-1&quot;&gt;&lt;/profile&gt;&lt;profile type=&quot;print&quot; UID=&quot;4&quot; sameAsDefault=&quot;-1&quot;&gt;&lt;/profile&gt;&lt;profile type=&quot;send&quot; UID=&quot;2003010711200895123470110&quot; sameAsDefault=&quot;-1&quot;&gt;&lt;/profile&gt;&lt;profile type=&quot;send&quot; UID=&quot;1&quot; sameAsDefault=&quot;-1&quot;&gt;&lt;/profile&gt;&lt;profile type=&quot;save&quot; UID=&quot;2003112717153125284480&quot; sameAsDefault=&quot;-1&quot;&gt;&lt;/profile&gt;&lt;profile type=&quot;save&quot; UID=&quot;2003112513571987705547&quot; sameAsDefault=&quot;-1&quot;&gt;&lt;/profile&gt;&lt;/OawDocProperty&gt;_x000d__x0009_&lt;OawDocProperty name=&quot;Doc.Date&quot;&gt;&lt;profile type=&quot;default&quot; UID=&quot;&quot; sameAsDefault=&quot;0&quot;&gt;&lt;documentProperty UID=&quot;2003060614150123456789&quot; dataSourceUID=&quot;2003060614150123456789&quot;/&gt;&lt;type type=&quot;OawLanguage&quot;&gt;&lt;OawLanguage UID=&quot;Doc.Date&quot;/&gt;&lt;/type&gt;&lt;/profile&gt;&lt;profile type=&quot;print&quot; UID=&quot;2003010711185094343750537&quot; sameAsDefault=&quot;-1&quot;&gt;&lt;/profile&gt;&lt;profile type=&quot;print&quot; UID=&quot;3&quot; sameAsDefault=&quot;-1&quot;&gt;&lt;/profile&gt;&lt;profile type=&quot;print&quot; UID=&quot;4&quot; sameAsDefault=&quot;-1&quot;&gt;&lt;/profile&gt;&lt;profile type=&quot;send&quot; UID=&quot;2003010711200895123470110&quot; sameAsDefault=&quot;-1&quot;&gt;&lt;/profile&gt;&lt;profile type=&quot;send&quot; UID=&quot;1&quot; sameAsDefault=&quot;-1&quot;&gt;&lt;/profile&gt;&lt;profile type=&quot;save&quot; UID=&quot;2003112717153125284480&quot; sameAsDefault=&quot;-1&quot;&gt;&lt;/profile&gt;&lt;profile type=&quot;save&quot; UID=&quot;2003112513571987705547&quot; sameAsDefault=&quot;-1&quot;&gt;&lt;/profile&gt;&lt;/OawDocProperty&gt;_x000d__x0009_&lt;OawBookmark name=&quot;Subject&quot;&gt;&lt;profile type=&quot;default&quot; UID=&quot;&quot; sameAsDefault=&quot;0&quot;&gt;&lt;/profile&gt;&lt;/OawBookmark&gt;_x000d__x0009_&lt;OawDocProperty name=&quot;Author.Name&quot;&gt;&lt;profile type=&quot;default&quot; UID=&quot;&quot; sameAsDefault=&quot;0&quot;&gt;&lt;documentProperty UID=&quot;2006040509495284662868&quot; dataSourceUID=&quot;prj.2003041709434161414032&quot;/&gt;&lt;type type=&quot;OawDatabase&quot;&gt;&lt;OawDatabase table=&quot;Data&quot; field=&quot;Name&quot;/&gt;&lt;/type&gt;&lt;/profile&gt;&lt;/OawDocProperty&gt;_x000d__x0009_&lt;OawDateManual name=&quot;Date.Format.Long&quot;&gt;&lt;profile type=&quot;default&quot; UID=&quot;&quot; sameAsDefault=&quot;0&quot;&gt;&lt;format UID=&quot;2009022514423657662914&quot; type=&quot;6&quot; defaultValue=&quot;%OawCreationDate%&quot; dateFormat=&quot;Date.Format.Long&quot;/&gt;&lt;/profile&gt;&lt;/OawDateManual&gt;_x000d__x0009_&lt;OawBookmark name=&quot;Enclosure&quot;&gt;&lt;profile type=&quot;default&quot; UID=&quot;&quot; sameAsDefault=&quot;0&quot;&gt;&lt;/profile&gt;&lt;/OawBookmark&gt;_x000d__x0009_&lt;OawDocProperty name=&quot;Doc.Page&quot;&gt;&lt;profile type=&quot;default&quot; UID=&quot;&quot; sameAsDefault=&quot;0&quot;&gt;&lt;documentProperty UID=&quot;2003060614150123456789&quot; dataSourceUID=&quot;2003060614150123456789&quot;/&gt;&lt;type type=&quot;OawLanguage&quot;&gt;&lt;OawLanguage UID=&quot;Doc.Page&quot;/&gt;&lt;/type&gt;&lt;/profile&gt;&lt;/OawDocProperty&gt;_x000d__x0009_&lt;OawDocProperty name=&quot;Doc.of&quot;&gt;&lt;profile type=&quot;default&quot; UID=&quot;&quot; sameAsDefault=&quot;0&quot;&gt;&lt;documentProperty UID=&quot;2003060614150123456789&quot; dataSourceUID=&quot;2003060614150123456789&quot;/&gt;&lt;type type=&quot;OawLanguage&quot;&gt;&lt;OawLanguage UID=&quot;Doc.of&quot;/&gt;&lt;/type&gt;&lt;/profile&gt;&lt;/OawDocProperty&gt;_x000d__x0009_&lt;OawDocProperty name=&quot;Outputprofile.External&quot;&gt;&lt;profile type=&quot;default&quot; UID=&quot;&quot; sameAsDefault=&quot;0&quot;&gt;&lt;documentProperty UID=&quot;&quot; dataSourceUID=&quot;&quot;/&gt;&lt;type type=&quot;OawDatabase&quot;&gt;&lt;OawDatabase table=&quot;Data&quot; field=&quot;&quot;/&gt;&lt;/type&gt;&lt;/profile&gt;&lt;profile type=&quot;print&quot; UID=&quot;2010071914505949584758&quot; sameAsDefault=&quot;-1&quot;&gt;&lt;/profile&gt;&lt;profile type=&quot;print&quot; UID=&quot;2010071914543648299648&quot; sameAsDefault=&quot;0&quot;&gt;&lt;documentProperty UID=&quot;2003060614150123456789&quot; dataSourceUID=&quot;2003060614150123456789&quot;/&gt;&lt;type type=&quot;OawLanguage&quot;&gt;&lt;OawLanguage UID=&quot;Outputprofile.External&quot;/&gt;&lt;/type&gt;&lt;/profile&gt;&lt;profile type=&quot;print&quot; UID=&quot;2006120711380151760646&quot; sameAsDefault=&quot;-1&quot;&gt;&lt;/profile&gt;&lt;profile type=&quot;send&quot; UID=&quot;2003010711200895123470110&quot; sameAsDefault=&quot;-1&quot;&gt;&lt;/profile&gt;&lt;profile type=&quot;send&quot; UID=&quot;2006120514175878093883&quot; sameAsDefault=&quot;0&quot;&gt;&lt;documentProperty UID=&quot;2003060614150123456789&quot; dataSourceUID=&quot;2003060614150123456789&quot;/&gt;&lt;type type=&quot;OawLanguage&quot;&gt;&lt;OawLanguage UID=&quot;Outputprofile.External&quot;/&gt;&lt;/type&gt;&lt;/profile&gt;&lt;profile type=&quot;send&quot; UID=&quot;2006121210395821292110&quot; sameAsDefault=&quot;-1&quot;&gt;&lt;/profile&gt;&lt;profile type=&quot;save&quot; UID=&quot;2004062216425255253277&quot; sameAsDefault=&quot;-1&quot;&gt;&lt;/profile&gt;&lt;profile type=&quot;save&quot; UID=&quot;2006120514401556040061&quot; sameAsDefault=&quot;0&quot;&gt;&lt;documentProperty UID=&quot;2003060614150123456789&quot; dataSourceUID=&quot;2003060614150123456789&quot;/&gt;&lt;type type=&quot;OawLanguage&quot;&gt;&lt;OawLanguage UID=&quot;Outputprofile.External&quot;/&gt;&lt;/type&gt;&lt;/profile&gt;&lt;profile type=&quot;save&quot; UID=&quot;2006121210441235887611&quot; sameAsDefault=&quot;-1&quot;&gt;&lt;/profile&gt;&lt;profile type=&quot;print&quot; UID=&quot;2010071914510808109584&quot; sameAsDefault=&quot;-1&quot;&gt;&lt;/profile&gt;&lt;profile type=&quot;print&quot; UID=&quot;2010071914515554119854&quot; sameAsDefault=&quot;-1&quot;&gt;&lt;/profile&gt;&lt;profile type=&quot;print&quot; UID=&quot;2010071914584326300121&quot; sameAsDefault=&quot;0&quot;&gt;&lt;documentProperty UID=&quot;2003060614150123456789&quot; dataSourceUID=&quot;2003060614150123456789&quot;/&gt;&lt;type type=&quot;OawLanguage&quot;&gt;&lt;OawLanguage UID=&quot;Outputprofile.External&quot;/&gt;&lt;/type&gt;&lt;/profile&gt;&lt;profile type=&quot;print&quot; UID=&quot;2010071914585275568157&quot; sameAsDefault=&quot;0&quot;&gt;&lt;documentProperty UID=&quot;2003060614150123456789&quot; dataSourceUID=&quot;2003060614150123456789&quot;/&gt;&lt;type type=&quot;OawLanguage&quot;&gt;&lt;OawLanguage UID=&quot;Outputprofile.External&quot;/&gt;&lt;/type&gt;&lt;/profile&gt;&lt;/OawDocProperty&gt;_x000d__x0009_&lt;OawDocProperty name=&quot;Outputprofile.Internal&quot;&gt;&lt;profile type=&quot;default&quot; UID=&quot;&quot; sameAsDefault=&quot;0&quot;&gt;&lt;documentProperty UID=&quot;&quot; dataSourceUID=&quot;&quot;/&gt;&lt;type type=&quot;OawDatabase&quot;&gt;&lt;OawDatabase table=&quot;Data&quot; field=&quot;&quot;/&gt;&lt;/type&gt;&lt;/profile&gt;&lt;profile type=&quot;print&quot; UID=&quot;2010071914505949584758&quot; sameAsDefault=&quot;0&quot;&gt;&lt;documentProperty UID=&quot;2003060614150123456789&quot; dataSourceUID=&quot;2003060614150123456789&quot;/&gt;&lt;type type=&quot;OawLanguage&quot;&gt;&lt;OawLanguage UID=&quot;Outputprofile.Internal&quot;/&gt;&lt;/type&gt;&lt;/profile&gt;&lt;profile type=&quot;print&quot; UID=&quot;2010071914510808109584&quot; sameAsDefault=&quot;0&quot;&gt;&lt;documentProperty UID=&quot;2003060614150123456789&quot; dataSourceUID=&quot;2003060614150123456789&quot;/&gt;&lt;type type=&quot;OawLanguage&quot;&gt;&lt;OawLanguage UID=&quot;Outputprofile.Internal&quot;/&gt;&lt;/type&gt;&lt;/profile&gt;&lt;profile type=&quot;print&quot; UID=&quot;2010071914515554119854&quot; sameAsDefault=&quot;0&quot;&gt;&lt;documentProperty UID=&quot;2003060614150123456789&quot; dataSourceUID=&quot;2003060614150123456789&quot;/&gt;&lt;type type=&quot;OawLanguage&quot;&gt;&lt;OawLanguage UID=&quot;Outputprofile.Internal&quot;/&gt;&lt;/type&gt;&lt;/profile&gt;&lt;profile type=&quot;print&quot; UID=&quot;2010071914543648299648&quot; sameAsDefault=&quot;-1&quot;&gt;&lt;/profile&gt;&lt;profile type=&quot;print&quot; UID=&quot;2010071914584326300121&quot; sameAsDefault=&quot;-1&quot;&gt;&lt;/profile&gt;&lt;profile type=&quot;print&quot; UID=&quot;2010071914585275568157&quot; sameAsDefault=&quot;-1&quot;&gt;&lt;/profile&gt;&lt;profile type=&quot;print&quot; UID=&quot;2006120711380151760646&quot; sameAsDefault=&quot;-1&quot;&gt;&lt;/profile&gt;&lt;profile type=&quot;send&quot; UID=&quot;2003010711200895123470110&quot; sameAsDefault=&quot;0&quot;&gt;&lt;documentProperty UID=&quot;2003060614150123456789&quot; dataSourceUID=&quot;2003060614150123456789&quot;/&gt;&lt;type type=&quot;OawLanguage&quot;&gt;&lt;OawLanguage UID=&quot;Outputprofile.Internal&quot;/&gt;&lt;/type&gt;&lt;/profile&gt;&lt;profile type=&quot;send&quot; UID=&quot;2006120514175878093883&quot; sameAsDefault=&quot;-1&quot;&gt;&lt;/profile&gt;&lt;profile type=&quot;send&quot; UID=&quot;2006121210395821292110&quot; sameAsDefault=&quot;-1&quot;&gt;&lt;/profile&gt;&lt;profile type=&quot;save&quot; UID=&quot;2004062216425255253277&quot; sameAsDefault=&quot;0&quot;&gt;&lt;documentProperty UID=&quot;2003060614150123456789&quot; dataSourceUID=&quot;2003060614150123456789&quot;/&gt;&lt;type type=&quot;OawLanguage&quot;&gt;&lt;OawLanguage UID=&quot;Outputprofile.Internal&quot;/&gt;&lt;/type&gt;&lt;/profile&gt;&lt;profile type=&quot;save&quot; UID=&quot;2006120514401556040061&quot; sameAsDefault=&quot;-1&quot;&gt;&lt;/profile&gt;&lt;profile type=&quot;save&quot; UID=&quot;2006121210441235887611&quot; sameAsDefault=&quot;-1&quot;&gt;&lt;/profile&gt;&lt;/OawDocProperty&gt;_x000d__x0009_&lt;OawDocProperty name=&quot;Outputprofile.ExternalSignature&quot;&gt;&lt;profile type=&quot;default&quot; UID=&quot;&quot; sameAsDefault=&quot;0&quot;&gt;&lt;documentProperty UID=&quot;&quot; dataSourceUID=&quot;&quot;/&gt;&lt;type type=&quot;OawDatabase&quot;&gt;&lt;OawDatabase table=&quot;Data&quot; field=&quot;&quot;/&gt;&lt;/type&gt;&lt;/profile&gt;&lt;profile type=&quot;print&quot; UID=&quot;2010071914505949584758&quot; sameAsDefault=&quot;-1&quot;&gt;&lt;/profile&gt;&lt;profile type=&quot;print&quot; UID=&quot;2010071914510808109584&quot; sameAsDefault=&quot;-1&quot;&gt;&lt;/profile&gt;&lt;profile type=&quot;print&quot; UID=&quot;2010071914515554119854&quot; sameAsDefault=&quot;-1&quot;&gt;&lt;/profile&gt;&lt;profile type=&quot;print&quot; UID=&quot;2010071914543648299648&quot; sameAsDefault=&quot;-1&quot;&gt;&lt;/profile&gt;&lt;profile type=&quot;print&quot; UID=&quot;2010071914584326300121&quot; sameAsDefault=&quot;-1&quot;&gt;&lt;/profile&gt;&lt;profile type=&quot;print&quot; UID=&quot;2010071914585275568157&quot; sameAsDefault=&quot;-1&quot;&gt;&lt;/profile&gt;&lt;profile type=&quot;print&quot; UID=&quot;2006120711380151760646&quot; sameAsDefault=&quot;0&quot;&gt;&lt;documentProperty UID=&quot;2003060614150123456789&quot; dataSourceUID=&quot;2003060614150123456789&quot;/&gt;&lt;type type=&quot;OawLanguage&quot;&gt;&lt;OawLanguage UID=&quot;Outputprofile.ExternalSignature&quot;/&gt;&lt;/type&gt;&lt;/profile&gt;&lt;profile type=&quot;send&quot; UID=&quot;2003010711200895123470110&quot; sameAsDefault=&quot;-1&quot;&gt;&lt;/profile&gt;&lt;profile type=&quot;send&quot; UID=&quot;2006120514175878093883&quot; sameAsDefault=&quot;-1&quot;&gt;&lt;/profile&gt;&lt;profile type=&quot;send&quot; UID=&quot;2006121210395821292110&quot; sameAsDefault=&quot;0&quot;&gt;&lt;documentProperty UID=&quot;2003060614150123456789&quot; dataSourceUID=&quot;2003060614150123456789&quot;/&gt;&lt;type type=&quot;OawLanguage&quot;&gt;&lt;OawLanguage UID=&quot;Outputprofile.ExternalSignature&quot;/&gt;&lt;/type&gt;&lt;/profile&gt;&lt;profile type=&quot;save&quot; UID=&quot;2004062216425255253277&quot; sameAsDefault=&quot;-1&quot;&gt;&lt;/profile&gt;&lt;profile type=&quot;save&quot; UID=&quot;2006120514401556040061&quot; sameAsDefault=&quot;-1&quot;&gt;&lt;/profile&gt;&lt;profile type=&quot;save&quot; UID=&quot;2006121210441235887611&quot; sameAsDefault=&quot;0&quot;&gt;&lt;documentProperty UID=&quot;2003060614150123456789&quot; dataSourceUID=&quot;2003060614150123456789&quot;/&gt;&lt;type type=&quot;OawLanguage&quot;&gt;&lt;OawLanguage UID=&quot;Outputprofile.ExternalSignature&quot;/&gt;&lt;/type&gt;&lt;/profile&gt;&lt;/OawDocProperty&gt;_x000d__x0009_&lt;OawBookmark name=&quot;Text&quot;&gt;&lt;profile type=&quot;default&quot; UID=&quot;&quot; sameAsDefault=&quot;0&quot;&gt;&lt;/profile&gt;&lt;/OawBookmark&gt;_x000d__x0009_&lt;OawDocProperty name=&quot;Organisation.AddressB1&quot;&gt;&lt;profile type=&quot;default&quot; UID=&quot;&quot; sameAsDefault=&quot;0&quot;&gt;&lt;documentProperty UID=&quot;2002122011014149059130932&quot; dataSourceUID=&quot;prj.2003050916522158373536&quot;/&gt;&lt;type type=&quot;OawDatabase&quot;&gt;&lt;OawDatabase table=&quot;Data&quot; field=&quot;AddressB1&quot;/&gt;&lt;/type&gt;&lt;/profile&gt;&lt;/OawDocProperty&gt;_x000d__x0009_&lt;OawDocProperty name=&quot;Organisation.AddressB2&quot;&gt;&lt;profile type=&quot;default&quot; UID=&quot;&quot; sameAsDefault=&quot;0&quot;&gt;&lt;documentProperty UID=&quot;2002122011014149059130932&quot; dataSourceUID=&quot;prj.2003050916522158373536&quot;/&gt;&lt;type type=&quot;OawDatabase&quot;&gt;&lt;OawDatabase table=&quot;Data&quot; field=&quot;AddressB2&quot;/&gt;&lt;/type&gt;&lt;/profile&gt;&lt;/OawDocProperty&gt;_x000d__x0009_&lt;OawDocProperty name=&quot;Contactperson.DirectFax&quot;&gt;&lt;profile type=&quot;default&quot; UID=&quot;&quot; sameAsDefault=&quot;0&quot;&gt;&lt;documentProperty UID=&quot;200212191811121321310321301031x&quot; dataSourceUID=&quot;prj.2003041709434161414032&quot;/&gt;&lt;type type=&quot;OawDatabase&quot;&gt;&lt;OawDatabase table=&quot;Data&quot; field=&quot;DirectFax&quot;/&gt;&lt;/type&gt;&lt;/profile&gt;&lt;/OawDocProperty&gt;_x000d__x0009_&lt;OawBookmark name=&quot;ContentType&quot;&gt;&lt;profile type=&quot;default&quot; UID=&quot;&quot; sameAsDefault=&quot;0&quot;&gt;&lt;/profile&gt;&lt;/OawBookmark&gt;_x000d__x0009_&lt;OawDocProperty name=&quot;Contactperson.Name&quot;&gt;&lt;profile type=&quot;default&quot; UID=&quot;&quot; sameAsDefault=&quot;0&quot;&gt;&lt;documentProperty UID=&quot;200212191811121321310321301031x&quot; dataSourceUID=&quot;prj.2003041709434161414032&quot;/&gt;&lt;type type=&quot;OawDatabase&quot;&gt;&lt;OawDatabase table=&quot;Data&quot; field=&quot;Name&quot;/&gt;&lt;/type&gt;&lt;/profile&gt;&lt;/OawDocProperty&gt;_x000d__x0009_&lt;OawDocProperty name=&quot;Organisation.Departement&quot;&gt;&lt;profile type=&quot;default&quot; UID=&quot;&quot; sameAsDefault=&quot;0&quot;&gt;&lt;documentProperty UID=&quot;2002122011014149059130932&quot; dataSourceUID=&quot;prj.2003050916522158373536&quot;/&gt;&lt;type type=&quot;OawDatabase&quot;&gt;&lt;OawDatabase table=&quot;Data&quot; field=&quot;Departement&quot;/&gt;&lt;/type&gt;&lt;/profile&gt;&lt;/OawDocProperty&gt;_x000d__x0009_&lt;OawBookmark name=&quot;FusszeileErsteSeite&quot;&gt;&lt;profile type=&quot;default&quot; UID=&quot;&quot; sameAsDefault=&quot;0&quot;&gt;&lt;/profile&gt;&lt;/OawBookmark&gt;_x000d__x0009_&lt;OawBookmark name=&quot;FusszeileFolgeseiten&quot;&gt;&lt;profile type=&quot;default&quot; UID=&quot;&quot; sameAsDefault=&quot;0&quot;&gt;&lt;/profile&gt;&lt;/OawBookmark&gt;_x000d__x0009_&lt;OawDocProperty name=&quot;CMIdata.Dok_Titel&quot;&gt;&lt;profile type=&quot;default&quot; UID=&quot;&quot; sameAsDefault=&quot;0&quot;&gt;&lt;documentProperty UID=&quot;2010020409223900652065&quot; dataSourceUID=&quot;prj.2010020409213154036281&quot;/&gt;&lt;type type=&quot;OawDatabase&quot;&gt;&lt;OawDatabase table=&quot;Data&quot; field=&quot;Dok_Titel&quot;/&gt;&lt;/type&gt;&lt;/profile&gt;&lt;/OawDocProperty&gt;_x000d__x0009_&lt;OawDocProperty name=&quot;CMIdata.G_Laufnummer&quot;&gt;&lt;profile type=&quot;default&quot; UID=&quot;&quot; sameAsDefault=&quot;0&quot;&gt;&lt;documentProperty UID=&quot;2010020409223900652065&quot; dataSourceUID=&quot;prj.2010020409213154036281&quot;/&gt;&lt;type type=&quot;OawDatabase&quot;&gt;&lt;OawDatabase table=&quot;Data&quot; field=&quot;G_Laufnummer&quot;/&gt;&lt;/type&gt;&lt;/profile&gt;&lt;/OawDocProperty&gt;_x000d__x0009_&lt;OawDocProperty name=&quot;CMIdata.G_Signatur&quot;&gt;&lt;profile type=&quot;default&quot; UID=&quot;&quot; sameAsDefault=&quot;0&quot;&gt;&lt;documentProperty UID=&quot;2010020409223900652065&quot; dataSourceUID=&quot;prj.2010020409213154036281&quot;/&gt;&lt;type type=&quot;OawDatabase&quot;&gt;&lt;OawDatabase table=&quot;Data&quot; field=&quot;G_Signatur&quot;/&gt;&lt;/type&gt;&lt;/profile&gt;&lt;/OawDocProperty&gt;_x000d__x0009_&lt;OawDocProperty name=&quot;Organisation.AddressB3&quot;&gt;&lt;profile type=&quot;default&quot; UID=&quot;&quot; sameAsDefault=&quot;0&quot;&gt;&lt;documentProperty UID=&quot;2002122011014149059130932&quot; dataSourceUID=&quot;prj.2003050916522158373536&quot;/&gt;&lt;type type=&quot;OawDatabase&quot;&gt;&lt;OawDatabase table=&quot;Data&quot; field=&quot;AddressB3&quot;/&gt;&lt;/type&gt;&lt;/profile&gt;&lt;/OawDocProperty&gt;_x000d__x0009_&lt;OawDocProperty name=&quot;Organisation.AddressB4&quot;&gt;&lt;profile type=&quot;default&quot; UID=&quot;&quot; sameAsDefault=&quot;0&quot;&gt;&lt;documentProperty UID=&quot;2002122011014149059130932&quot; dataSourceUID=&quot;prj.2003050916522158373536&quot;/&gt;&lt;type type=&quot;OawDatabase&quot;&gt;&lt;OawDatabase table=&quot;Data&quot; field=&quot;AddressB4&quot;/&gt;&lt;/type&gt;&lt;/profile&gt;&lt;/OawDocProperty&gt;_x000d_&lt;/document&gt;_x000d_"/>
    <w:docVar w:name="OawDistributionEnabled" w:val="&lt;Profiles&gt;&lt;Distribution type=&quot;3&quot; UID=&quot;2004062216425255253277&quot;/&gt;&lt;Distribution type=&quot;3&quot; UID=&quot;2006120514401556040061&quot;/&gt;&lt;/Profiles&gt;_x000d_"/>
    <w:docVar w:name="OawDocProp.200212191811121321310321301031x" w:val="&lt;source&gt;&lt;Fields List=&quot;DirectPhone|DirectFax|Name&quot;/&gt;&lt;profile type=&quot;default&quot; UID=&quot;&quot; sameAsDefault=&quot;0&quot;&gt;&lt;OawDocProperty name=&quot;Contactperson.DirectPhone&quot; field=&quot;DirectPhone&quot;/&gt;&lt;OawDocProperty name=&quot;Contactperson.DirectFax&quot; field=&quot;DirectFax&quot;/&gt;&lt;OawDocProperty name=&quot;Contactperson.Name&quot; field=&quot;Name&quot;/&gt;&lt;/profile&gt;&lt;/source&gt;"/>
    <w:docVar w:name="OawDocProp.2002122011014149059130932" w:val="&lt;source&gt;&lt;Fields List=&quot;AddressB1|AddressB2|Departement|AddressB3|AddressB4&quot;/&gt;&lt;profile type=&quot;default&quot; UID=&quot;&quot; sameAsDefault=&quot;0&quot;&gt;&lt;OawDocProperty name=&quot;Organisation.AddressB1&quot; field=&quot;AddressB1&quot;/&gt;&lt;OawDocProperty name=&quot;Organisation.AddressB2&quot; field=&quot;AddressB2&quot;/&gt;&lt;OawDocProperty name=&quot;Organisation.Departement&quot; field=&quot;Departement&quot;/&gt;&lt;OawDocProperty name=&quot;Organisation.AddressB3&quot; field=&quot;AddressB3&quot;/&gt;&lt;OawDocProperty name=&quot;Organisation.AddressB4&quot; field=&quot;AddressB4&quot;/&gt;&lt;/profile&gt;&lt;/source&gt;"/>
    <w:docVar w:name="OawDocProp.2003060614150123456789" w:val="&lt;source&gt;&lt;profile type=&quot;default&quot; UID=&quot;&quot; sameAsDefault=&quot;0&quot;&gt;&lt;SQL&gt;SELECT Value, UID FROM Data WHERE LCID = '%WhereLCID%';&lt;/SQL&gt;&lt;OawDocProperty name=&quot;Doc.Text&quot; field=&quot;Doc.Text&quot;/&gt;&lt;OawDocProperty name=&quot;Doc.Date&quot; field=&quot;Doc.Date&quot;/&gt;&lt;OawDocProperty name=&quot;Doc.Page&quot; field=&quot;Doc.Page&quot;/&gt;&lt;OawDocProperty name=&quot;Doc.of&quot; field=&quot;Doc.of&quot;/&gt;&lt;/profile&gt;&lt;profile type=&quot;print&quot; UID=&quot;2010071914543648299648&quot; sameAsDefault=&quot;0&quot;&gt;&lt;SQL&gt;SELECT Value, UID FROM Data WHERE LCID = '%WhereLCID%';&lt;/SQL&gt;&lt;OawDocProperty name=&quot;Outputprofile.External&quot; field=&quot;Outputprofile.External&quot;/&gt;&lt;/profile&gt;&lt;profile type=&quot;send&quot; UID=&quot;2006120514175878093883&quot; sameAsDefault=&quot;0&quot;&gt;&lt;SQL&gt;SELECT Value, UID FROM Data WHERE LCID = '%WhereLCID%';&lt;/SQL&gt;&lt;OawDocProperty name=&quot;Outputprofile.External&quot; field=&quot;Outputprofile.External&quot;/&gt;&lt;/profile&gt;&lt;profile type=&quot;save&quot; UID=&quot;2006120514401556040061&quot; sameAsDefault=&quot;0&quot;&gt;&lt;SQL&gt;SELECT Value, UID FROM Data WHERE LCID = '%WhereLCID%';&lt;/SQL&gt;&lt;OawDocProperty name=&quot;Outputprofile.External&quot; field=&quot;Outputprofile.External&quot;/&gt;&lt;/profile&gt;&lt;profile type=&quot;print&quot; UID=&quot;2010071914584326300121&quot; sameAsDefault=&quot;0&quot;&gt;&lt;SQL&gt;SELECT Value, UID FROM Data WHERE LCID = '%WhereLCID%';&lt;/SQL&gt;&lt;OawDocProperty name=&quot;Outputprofile.External&quot; field=&quot;Outputprofile.External&quot;/&gt;&lt;/profile&gt;&lt;profile type=&quot;print&quot; UID=&quot;2010071914585275568157&quot; sameAsDefault=&quot;0&quot;&gt;&lt;SQL&gt;SELECT Value, UID FROM Data WHERE LCID = '%WhereLCID%';&lt;/SQL&gt;&lt;OawDocProperty name=&quot;Outputprofile.External&quot; field=&quot;Outputprofile.External&quot;/&gt;&lt;/profile&gt;&lt;profile type=&quot;print&quot; UID=&quot;2010071914505949584758&quot; sameAsDefault=&quot;0&quot;&gt;&lt;SQL&gt;SELECT Value, UID FROM Data WHERE LCID = '%WhereLCID%';&lt;/SQL&gt;&lt;OawDocProperty name=&quot;Outputprofile.Internal&quot; field=&quot;Outputprofile.Internal&quot;/&gt;&lt;/profile&gt;&lt;profile type=&quot;print&quot; UID=&quot;2010071914510808109584&quot; sameAsDefault=&quot;0&quot;&gt;&lt;SQL&gt;SELECT Value, UID FROM Data WHERE LCID = '%WhereLCID%';&lt;/SQL&gt;&lt;OawDocProperty name=&quot;Outputprofile.Internal&quot; field=&quot;Outputprofile.Internal&quot;/&gt;&lt;/profile&gt;&lt;profile type=&quot;print&quot; UID=&quot;2010071914515554119854&quot; sameAsDefault=&quot;0&quot;&gt;&lt;SQL&gt;SELECT Value, UID FROM Data WHERE LCID = '%WhereLCID%';&lt;/SQL&gt;&lt;OawDocProperty name=&quot;Outputprofile.Internal&quot; field=&quot;Outputprofile.Internal&quot;/&gt;&lt;/profile&gt;&lt;profile type=&quot;send&quot; UID=&quot;2003010711200895123470110&quot; sameAsDefault=&quot;0&quot;&gt;&lt;SQL&gt;SELECT Value, UID FROM Data WHERE LCID = '%WhereLCID%';&lt;/SQL&gt;&lt;OawDocProperty name=&quot;Outputprofile.Internal&quot; field=&quot;Outputprofile.Internal&quot;/&gt;&lt;/profile&gt;&lt;profile type=&quot;save&quot; UID=&quot;2004062216425255253277&quot; sameAsDefault=&quot;0&quot;&gt;&lt;SQL&gt;SELECT Value, UID FROM Data WHERE LCID = '%WhereLCID%';&lt;/SQL&gt;&lt;OawDocProperty name=&quot;Outputprofile.Internal&quot; field=&quot;Outputprofile.Internal&quot;/&gt;&lt;/profile&gt;&lt;profile type=&quot;print&quot; UID=&quot;2006120711380151760646&quot; sameAsDefault=&quot;0&quot;&gt;&lt;SQL&gt;SELECT Value, UID FROM Data WHERE LCID = '%WhereLCID%';&lt;/SQL&gt;&lt;OawDocProperty name=&quot;Outputprofile.ExternalSignature&quot; field=&quot;Outputprofile.ExternalSignature&quot;/&gt;&lt;/profile&gt;&lt;profile type=&quot;send&quot; UID=&quot;2006121210395821292110&quot; sameAsDefault=&quot;0&quot;&gt;&lt;SQL&gt;SELECT Value, UID FROM Data WHERE LCID = '%WhereLCID%';&lt;/SQL&gt;&lt;OawDocProperty name=&quot;Outputprofile.ExternalSignature&quot; field=&quot;Outputprofile.ExternalSignature&quot;/&gt;&lt;/profile&gt;&lt;profile type=&quot;save&quot; UID=&quot;2006121210441235887611&quot; sameAsDefault=&quot;0&quot;&gt;&lt;SQL&gt;SELECT Value, UID FROM Data WHERE LCID = '%WhereLCID%';&lt;/SQL&gt;&lt;OawDocProperty name=&quot;Outputprofile.ExternalSignature&quot; field=&quot;Outputprofile.ExternalSignature&quot;/&gt;&lt;/profile&gt;&lt;/source&gt;"/>
    <w:docVar w:name="OawDocProp.2006040509495284662868" w:val="&lt;source&gt;&lt;Fields List=&quot;Name&quot;/&gt;&lt;profile type=&quot;default&quot; UID=&quot;&quot; sameAsDefault=&quot;0&quot;&gt;&lt;OawDocProperty name=&quot;Author.Name&quot; field=&quot;Name&quot;/&gt;&lt;/profile&gt;&lt;/source&gt;"/>
    <w:docVar w:name="OawDocProp.2010020409223900652065" w:val="&lt;source&gt;&lt;Fields List=&quot;Dok_Titel|G_Laufnummer|G_Signatur&quot;/&gt;&lt;profile type=&quot;default&quot; UID=&quot;&quot; sameAsDefault=&quot;0&quot;&gt;&lt;OawDocProperty name=&quot;CMIdata.Dok_Titel&quot; field=&quot;Dok_Titel&quot;/&gt;&lt;OawDocProperty name=&quot;CMIdata.G_Laufnummer&quot; field=&quot;G_Laufnummer&quot;/&gt;&lt;OawDocProperty name=&quot;CMIdata.G_Signatur&quot; field=&quot;G_Signatur&quot;/&gt;&lt;/profile&gt;&lt;/source&gt;"/>
    <w:docVar w:name="OawDocPropSource" w:val="&lt;DocProps&gt;&lt;DocProp UID=&quot;2002122011014149059130932&quot; EntryUID=&quot;2014021914331154344765&quot;&gt;&lt;Field Name=&quot;IDName&quot; Value=&quot;BKD, Dienststelle Berufs- und Weiterbildung_BB&quot;/&gt;&lt;Field Name=&quot;Departement&quot; Value=&quot;Bildungs- und Kulturdepartement&quot;/&gt;&lt;Field Name=&quot;Dienststelle1&quot; Value=&quot;&quot;/&gt;&lt;Field Name=&quot;Dienststelle2&quot; Value=&quot;&quot;/&gt;&lt;Field Name=&quot;Abteilung1&quot; Value=&quot;&quot;/&gt;&lt;Field Name=&quot;Abteilung2&quot; Value=&quot;&quot;/&gt;&lt;Field Name=&quot;AddressB1&quot; Value=&quot;Dienststelle Berufs- und Weiterbildung&quot;/&gt;&lt;Field Name=&quot;AddressB2&quot; Value=&quot;Betriebliche Bildung&quot;/&gt;&lt;Field Name=&quot;AddressB3&quot; Value=&quot;&quot;/&gt;&lt;Field Name=&quot;AddressB4&quot; Value=&quot;&quot;/&gt;&lt;Field Name=&quot;AddressN1&quot; Value=&quot;Obergrundstrasse 51&quot;/&gt;&lt;Field Name=&quot;AddressN2&quot; Value=&quot;6002 Luzern&quot;/&gt;&lt;Field Name=&quot;AddressN3&quot; Value=&quot;&quot;/&gt;&lt;Field Name=&quot;AddressN4&quot; Value=&quot;&quot;/&gt;&lt;Field Name=&quot;Postcode&quot; Value=&quot;6002&quot;/&gt;&lt;Field Name=&quot;City&quot; Value=&quot;Luzern&quot;/&gt;&lt;Field Name=&quot;Abteilungsinformation1&quot; Value=&quot;&quot;/&gt;&lt;Field Name=&quot;Abteilungsinformation2&quot; Value=&quot;&quot;/&gt;&lt;Field Name=&quot;Abteilungsinformation3&quot; Value=&quot;&quot;/&gt;&lt;Field Name=&quot;Abteilungsinformation4&quot; Value=&quot;&quot;/&gt;&lt;Field Name=&quot;Abteilungsinformation5&quot; Value=&quot;&quot;/&gt;&lt;Field Name=&quot;Abteilungsinformation6&quot; Value=&quot;&quot;/&gt;&lt;Field Name=&quot;Abteilungsinformation7&quot; Value=&quot;&quot;/&gt;&lt;Field Name=&quot;Abteilungsinformation8&quot; Value=&quot;&quot;/&gt;&lt;Field Name=&quot;Telefon&quot; Value=&quot;041 228 52 52&quot;/&gt;&lt;Field Name=&quot;Fax&quot; Value=&quot;&quot;/&gt;&lt;Field Name=&quot;LogoColor&quot; Value=&quot;%Logos%\Luzern.BKD.Logo.2100.350.emf&quot;/&gt;&lt;Field Name=&quot;LogoBlackWhite&quot; Value=&quot;%Logos%\Luzern.BKD.Logo.2100.350.emf&quot;/&gt;&lt;Field Name=&quot;LogoZertifikate&quot; Value=&quot;%Logos%\EFQM.300.2970.emf&quot;/&gt;&lt;Field Name=&quot;Email&quot; Value=&quot;info.dbw@lu.ch&quot;/&gt;&lt;Field Name=&quot;Internet&quot; Value=&quot;www.beruf.lu.ch&quot;/&gt;&lt;Field Name=&quot;LogoSignature&quot; Value=&quot;&quot;/&gt;&lt;Field Name=&quot;LogoPowerPointTitleLast&quot; Value=&quot;&quot;/&gt;&lt;Field Name=&quot;LogoPowerPointTitleFirst&quot; Value=&quot;&quot;/&gt;&lt;Field Name=&quot;LogoPowerPointChapter&quot; Value=&quot;&quot;/&gt;&lt;Field Name=&quot;LogoPowerPointSlide&quot; Value=&quot;&quot;/&gt;&lt;Field Name=&quot;LogoNeutral&quot; Value=&quot;%Logos%\Luzern.BKD.Logo.2100.350.emf&quot;/&gt;&lt;Field Name=&quot;LogoSchriftzug&quot; Value=&quot;%Logos%\Schriftzug.199.1439.emf&quot;/&gt;&lt;Field Name=&quot;LogoTag&quot; Value=&quot;%Logos%\dbw.2099.217.emf&quot;/&gt;&lt;Field Name=&quot;Data_UID&quot; Value=&quot;2014021914331154344765&quot;/&gt;&lt;Field Name=&quot;Field_Name&quot; Value=&quot;&quot;/&gt;&lt;Field Name=&quot;Field_UID&quot; Value=&quot;&quot;/&gt;&lt;Field Name=&quot;ML_LCID&quot; Value=&quot;&quot;/&gt;&lt;Field Name=&quot;ML_Value&quot; Value=&quot;&quot;/&gt;&lt;/DocProp&gt;&lt;DocProp UID=&quot;200212191811121321310321301031x&quot; EntryUID=&quot;2019081211214844633770&quot;&gt;&lt;Field Name=&quot;IDName&quot; Value=&quot;Hoti Sherine, DBW-A&quot;/&gt;&lt;Field Name=&quot;Name&quot; Value=&quot;Sherine Hoti&quot;/&gt;&lt;Field Name=&quot;PersonalNumber&quot; Value=&quot;&quot;/&gt;&lt;Field Name=&quot;DirectPhone&quot; Value=&quot;041 228 77 18&quot;/&gt;&lt;Field Name=&quot;DirectFax&quot; Value=&quot;&quot;/&gt;&lt;Field Name=&quot;Mobile&quot; Value=&quot;&quot;/&gt;&lt;Field Name=&quot;EMail&quot; Value=&quot;sherine.hoti@lu.ch&quot;/&gt;&lt;Field Name=&quot;Function&quot; Value=&quot;Lernende Büroassistentin EBA&quot;/&gt;&lt;Field Name=&quot;SignatureLowResColor&quot; Value=&quot;&quot;/&gt;&lt;Field Name=&quot;SignatureHighResColor&quot; Value=&quot;&quot;/&gt;&lt;Field Name=&quot;SignatureHighResBW&quot; Value=&quot;&quot;/&gt;&lt;Field Name=&quot;SignatureLowResBW&quot; Value=&quot;&quot;/&gt;&lt;Field Name=&quot;Initials&quot; Value=&quot;hos&quot;/&gt;&lt;Field Name=&quot;SignatureAdditional2&quot; Value=&quot;&quot;/&gt;&lt;Field Name=&quot;SignatureAdditional1&quot; Value=&quot;&quot;/&gt;&lt;Field Name=&quot;Lizenz_noetig&quot; Value=&quot;Ja&quot;/&gt;&lt;Field Name=&quot;Data_UID&quot; Value=&quot;2019081211214844633770&quot;/&gt;&lt;Field Name=&quot;Field_Name&quot; Value=&quot;&quot;/&gt;&lt;Field Name=&quot;Field_UID&quot; Value=&quot;&quot;/&gt;&lt;Field Name=&quot;ML_LCID&quot; Value=&quot;&quot;/&gt;&lt;Field Name=&quot;ML_Value&quot; Value=&quot;&quot;/&gt;&lt;/DocProp&gt;&lt;DocProp UID=&quot;2002122010583847234010578&quot; EntryUID=&quot;2003121817293296325874&quot;&gt;&lt;Field Name=&quot;IDName&quot; Value=&quot;(Leer)&quot;/&gt;&lt;/DocProp&gt;&lt;DocProp UID=&quot;2003061115381095709037&quot; EntryUID=&quot;2003121817293296325874&quot;&gt;&lt;Field Name=&quot;IDName&quot; Value=&quot;(Leer)&quot;/&gt;&lt;/DocProp&gt;&lt;DocProp UID=&quot;2006040509495284662868&quot; EntryUID=&quot;2019081211214844633770&quot;&gt;&lt;Field Name=&quot;IDName&quot; Value=&quot;Hoti Sherine, DBW-A&quot;/&gt;&lt;Field Name=&quot;Name&quot; Value=&quot;Sherine Hoti&quot;/&gt;&lt;Field Name=&quot;PersonalNumber&quot; Value=&quot;&quot;/&gt;&lt;Field Name=&quot;DirectPhone&quot; Value=&quot;041 228 77 18&quot;/&gt;&lt;Field Name=&quot;DirectFax&quot; Value=&quot;&quot;/&gt;&lt;Field Name=&quot;Mobile&quot; Value=&quot;&quot;/&gt;&lt;Field Name=&quot;EMail&quot; Value=&quot;sherine.hoti@lu.ch&quot;/&gt;&lt;Field Name=&quot;Function&quot; Value=&quot;Lernende Büroassistentin EBA&quot;/&gt;&lt;Field Name=&quot;SignatureLowResColor&quot; Value=&quot;&quot;/&gt;&lt;Field Name=&quot;SignatureHighResColor&quot; Value=&quot;&quot;/&gt;&lt;Field Name=&quot;SignatureHighResBW&quot; Value=&quot;&quot;/&gt;&lt;Field Name=&quot;SignatureLowResBW&quot; Value=&quot;&quot;/&gt;&lt;Field Name=&quot;Initials&quot; Value=&quot;hos&quot;/&gt;&lt;Field Name=&quot;SignatureAdditional2&quot; Value=&quot;&quot;/&gt;&lt;Field Name=&quot;SignatureAdditional1&quot; Value=&quot;&quot;/&gt;&lt;Field Name=&quot;Lizenz_noetig&quot; Value=&quot;Ja&quot;/&gt;&lt;Field Name=&quot;Data_UID&quot; Value=&quot;2019081211214844633770&quot;/&gt;&lt;Field Name=&quot;Field_Name&quot; Value=&quot;&quot;/&gt;&lt;Field Name=&quot;Field_UID&quot; Value=&quot;&quot;/&gt;&lt;Field Name=&quot;ML_LCID&quot; Value=&quot;&quot;/&gt;&lt;Field Name=&quot;ML_Value&quot; Value=&quot;&quot;/&gt;&lt;/DocProp&gt;&lt;DocProp UID=&quot;2010072016315072560894&quot; EntryUID=&quot;2003121817293296325874&quot;&gt;&lt;Field Name=&quot;IDName&quot; Value=&quot;(Leer)&quot;/&gt;&lt;/DocProp&gt;&lt;DocProp UID=&quot;2016110913315368876110&quot; EntryUID=&quot;2003121817293296325874&quot;&gt;&lt;Field Name=&quot;IDName&quot; Value=&quot;(Leer)&quot;/&gt;&lt;/DocProp&gt;&lt;/DocProps&gt;_x000d_"/>
    <w:docVar w:name="OawDocumentLanguageID" w:val="2055"/>
    <w:docVar w:name="OawDocumentStatus" w:val="default"/>
    <w:docVar w:name="OawFormulas2InDocument" w:val="0"/>
    <w:docVar w:name="OawFormulasInDocument" w:val="0"/>
    <w:docVar w:name="OawMenusDef" w:val="&lt;MenusDef xmlns:xsi=&quot;http://www.w3.org/2001/XMLSchema-instance&quot; xsi:noNamespaceSchemaLocation=&quot;MenusDef_1.xsd&quot; SchemaVersion=&quot;1&quot;&gt;_x000d_&lt;Item Type=&quot;SubMenu&quot; IDName=&quot;TextStyles&quot;&gt;_x000d_&lt;Item Type=&quot;Button&quot; IDName=&quot;NormalKeepTogether&quot; Icon=&quot;3546&quot; Label=&quot;&amp;lt;translate&amp;gt;Style.NormalKeepTogether&amp;lt;/translate&amp;gt;&quot; Command=&quot;StyleApply&quot; Parameter=&quot;NormalKeepTogether&quot;/&gt;_x000d_&lt;Item Type=&quot;Separator&quot;/&gt;_x000d_&lt;Item Type=&quot;Button&quot; IDName=&quot;PositionWithValue&quot; Icon=&quot;3546&quot; Label=&quot;&amp;lt;translate&amp;gt;Style.PositionWithValue&amp;lt;/translate&amp;gt;&quot; Command=&quot;StyleApply&quot; Parameter=&quot;PositionWithValue&quot;/&gt;_x000d_&lt;Item Type=&quot;Separator&quot;/&gt;_x000d_&lt;Item Type=&quot;Button&quot; IDName=&quot;SignatureLines&quot; Icon=&quot;3546&quot; Label=&quot;&amp;lt;translate&amp;gt;Style.SignatureLines&amp;lt;/translate&amp;gt;&quot; Command=&quot;StyleApply&quot; Parameter=&quot;SignatureLines&quot;/&gt;_x000d_&lt;Item Type=&quot;Button&quot; IDName=&quot;SignatureText&quot; Icon=&quot;3546&quot; Label=&quot;&amp;lt;translate&amp;gt;Style.SignatureText&amp;lt;/translate&amp;gt;&quot; Command=&quot;StyleApply&quot; Parameter=&quot;SignatureText&quot;/&gt;_x000d_&lt;/Item&gt;_x000d_&lt;Item Type=&quot;SubMenu&quot; IDName=&quot;CharacterStyles&quot;&gt;_x000d_&lt;Item Type=&quot;Button&quot; IDName=&quot;DefaultParagraphFont&quot;  Icon=&quot;3114&quot; Label=&quot;&amp;lt;translate&amp;gt;Style.DefaultParagraphFont&amp;lt;/translate&amp;gt;&quot; Command=&quot;StyleApply&quot; Parameter=&quot;-66&quot;/&gt;_x000d_&lt;Item Type=&quot;Button&quot; IDName=&quot;Emphasis&quot;  Icon=&quot;3114&quot; Label=&quot;&amp;lt;translate&amp;gt;Style.Emphasis&amp;lt;/translate&amp;gt;&quot; Command=&quot;StyleApply&quot; Parameter=&quot;-88&quot;/&gt;_x000d_&lt;/Item&gt;_x000d_&lt;Item Type=&quot;SubMenu&quot; IDName=&quot;StructureStyles&quot;&gt;_x000d_&lt;Item Type=&quot;Button&quot; IDName=&quot;DocumentType&quot; Icon=&quot;3546&quot; Label=&quot;&amp;lt;translate&amp;gt;Style.DocumentType&amp;lt;/translate&amp;gt;&quot; Command=&quot;StyleApply&quot; Parameter=&quot;Inhalts-Typ&quot;/&gt;_x000d_&lt;Item Type=&quot;Button&quot; IDName=&quot;Subject&quot; Icon=&quot;3546&quot; Label=&quot;&amp;lt;translate&amp;gt;Style.Subject&amp;lt;/translate&amp;gt;&quot; Command=&quot;StyleApply&quot; Parameter=&quot;Betreff&quot;/&gt;_x000d_&lt;Item Type=&quot;Button&quot; IDName=&quot;Abschnitt&quot; Icon=&quot;3546&quot; Label=&quot;Abschnitt&quot; Command=&quot;StyleApply&quot; Parameter=&quot;Abschnitt&quot;/&gt;_x000d_&lt;Item Type=&quot;Separator&quot;/&gt;_x000d_&lt;Item Type=&quot;Button&quot; IDName=&quot;Heading1&quot; Icon=&quot;3546&quot; Label=&quot;&amp;lt;translate&amp;gt;Style.Heading1&amp;lt;/translate&amp;gt;&quot; Command=&quot;StyleApply&quot; Parameter=&quot;-2&quot;/&gt;_x000d_&lt;Item Type=&quot;Button&quot; IDName=&quot;Heading2&quot; Icon=&quot;3546&quot; Label=&quot;&amp;lt;translate&amp;gt;Style.Heading2&amp;lt;/translate&amp;gt;&quot; Command=&quot;StyleApply&quot; Parameter=&quot;-3&quot;/&gt;_x000d_&lt;Item Type=&quot;Button&quot; IDName=&quot;Heading3&quot; Icon=&quot;3546&quot; Label=&quot;&amp;lt;translate&amp;gt;Style.Heading3&amp;lt;/translate&amp;gt;&quot; Command=&quot;StyleApply&quot; Parameter=&quot;-4&quot;/&gt;_x000d_&lt;Item Type=&quot;Button&quot; IDName=&quot;Heading4&quot; Icon=&quot;3546&quot; Label=&quot;&amp;lt;translate&amp;gt;Style.Heading4&amp;lt;/translate&amp;gt;&quot; Command=&quot;StyleApply&quot; Parameter=&quot;-5&quot;/&gt;_x000d_&lt;Item Type=&quot;Separator&quot;/&gt;_x000d_&lt;Item Type=&quot;Button&quot; IDName=&quot;1 ohne&quot; Icon=&quot;3546&quot; Label=&quot;Überschrift 1 o. Nr.&quot; Command=&quot;StyleApply&quot; Parameter=&quot;Überschrift 1 o. Nr.&quot;/&gt;_x000d_&lt;Item Type=&quot;Button&quot; IDName=&quot;2 ohne&quot; Icon=&quot;3546&quot; Label=&quot;Überschrift 2 o. Nr.&quot; Command=&quot;StyleApply&quot; Parameter=&quot;Überschrift 2 o. Nr.&quot;/&gt;_x000d_&lt;Item Type=&quot;Button&quot; IDName=&quot;3 ohne&quot; Icon=&quot;3546&quot; Label=&quot;Überschrift 3 o. Nr.&quot; Command=&quot;StyleApply&quot; Parameter=&quot;Überschrift 3 o. Nr.&quot;/&gt;_x000d_&lt;Item Type=&quot;Button&quot; IDName=&quot;4 ohne&quot; Icon=&quot;3546&quot; Label=&quot;Überschrift 4 o. Nr.&quot; Command=&quot;StyleApply&quot; Parameter=&quot;Überschrift 4 o. Nr.&quot;/&gt;_x000d_&lt;Item Type=&quot;Separator&quot;/&gt;_x000d_&lt;Item Type=&quot;Button&quot; IDName=&quot;Appendix&quot; Icon=&quot;3546&quot; Label=&quot;Anhang&quot; Command=&quot;StyleApply&quot; Parameter=&quot;Appendix&quot;/&gt;_x000d_&lt;/Item&gt;_x000d_&lt;Item Type=&quot;SubMenu&quot; IDName=&quot;TopicStyles&quot;&gt;_x000d_&lt;Item Type=&quot;Button&quot; IDName=&quot;Topic075&quot; Icon=&quot;3546&quot; Label=&quot;&amp;lt;translate&amp;gt;Style.Topic075&amp;lt;/translate&amp;gt;&quot; Command=&quot;StyleApply&quot; Parameter=&quot;Topic075&quot;/&gt;_x000d_&lt;Item Type=&quot;Button&quot; IDName=&quot;Topic300&quot; Icon=&quot;3546&quot; Label=&quot;&amp;lt;translate&amp;gt;Style.Topic300&amp;lt;/translate&amp;gt;&quot; Command=&quot;StyleApply&quot; Parameter=&quot;Topic300&quot;/&gt;_x000d_&lt;Item Type=&quot;Button&quot; IDName=&quot;Topic450&quot; Icon=&quot;3546&quot; Label=&quot;&amp;lt;translate&amp;gt;Style.Topic450&amp;lt;/translate&amp;gt;&quot; Command=&quot;StyleApply&quot; Parameter=&quot;Topic450&quot;/&gt;_x000d_&lt;Item Type=&quot;Button&quot; IDName=&quot;Topic600&quot; Icon=&quot;3546&quot; Label=&quot;&amp;lt;translate&amp;gt;Style.Topic600&amp;lt;/translate&amp;gt;&quot; Command=&quot;StyleApply&quot; Parameter=&quot;Topic600&quot;/&gt;_x000d_&lt;Item Type=&quot;Button&quot; IDName=&quot;Topic750&quot; Icon=&quot;3546&quot; Label=&quot;&amp;lt;translate&amp;gt;Style.Topic750&amp;lt;/translate&amp;gt;&quot; Command=&quot;StyleApply&quot; Parameter=&quot;Topic750&quot;/&gt;_x000d_&lt;Item Type=&quot;Button&quot; IDName=&quot;Topic900&quot; Icon=&quot;3546&quot; Label=&quot;&amp;lt;translate&amp;gt;Style.Topic900&amp;lt;/translate&amp;gt;&quot; Command=&quot;StyleApply&quot; Parameter=&quot;Topic900&quot;/&gt;_x000d_&lt;Item Type=&quot;Separator&quot;/&gt;_x000d_&lt;Item Type=&quot;Button&quot; IDName=&quot;Topic075Line&quot; Icon=&quot;3546&quot; Label=&quot;&amp;lt;translate&amp;gt;Style.Topic075Line&amp;lt;/translate&amp;gt;&quot; Command=&quot;StyleApply&quot; Parameter=&quot;Topic075Line&quot;/&gt;_x000d_&lt;Item Type=&quot;Button&quot; IDName=&quot;Topic300Line&quot; Icon=&quot;3546&quot; Label=&quot;&amp;lt;translate&amp;gt;Style.Topic300Line&amp;lt;/translate&amp;gt;&quot; Command=&quot;StyleApply&quot; Parameter=&quot;Topic300Line&quot;/&gt;_x000d_&lt;Item Type=&quot;Button&quot; IDName=&quot;Topic450Line&quot; Icon=&quot;3546&quot; Label=&quot;&amp;lt;translate&amp;gt;Style.Topic450Line&amp;lt;/translate&amp;gt;&quot; Command=&quot;StyleApply&quot; Parameter=&quot;Topic450Line&quot;/&gt;_x000d_&lt;Item Type=&quot;Button&quot; IDName=&quot;Topic600Line&quot; Icon=&quot;3546&quot; Label=&quot;&amp;lt;translate&amp;gt;Style.Topic600Line&amp;lt;/translate&amp;gt;&quot; Command=&quot;StyleApply&quot; Parameter=&quot;Topic600Line&quot;/&gt;_x000d_&lt;Item Type=&quot;Button&quot; IDName=&quot;Topic750Line&quot; Icon=&quot;3546&quot; Label=&quot;&amp;lt;translate&amp;gt;Style.Topic750Line&amp;lt;/translate&amp;gt;&quot; Command=&quot;StyleApply&quot; Parameter=&quot;Topic750Line&quot;/&gt;_x000d_&lt;Item Type=&quot;Button&quot; IDName=&quot;Topic900Line&quot; Icon=&quot;3546&quot; Label=&quot;&amp;lt;translate&amp;gt;Style.Topic900Line&amp;lt;/translate&amp;gt;&quot; Command=&quot;StyleApply&quot; Parameter=&quot;Topic900Line&quot;/&gt;_x000d_&lt;/Item&gt;_x000d_&lt;Item Type=&quot;SubMenu&quot; IDName=&quot;ListStyles&quot;&gt;_x000d_&lt;Item Type=&quot;Button&quot; IDName=&quot;ListWithSymbols&quot; Icon=&quot;838&quot; Label=&quot;&amp;lt;translate&amp;gt;Style.ListWithSymbols&amp;lt;/translate&amp;gt;&quot; Command=&quot;StyleApply&quot; Parameter=&quot;ListWithSymbols&quot;/&gt;_x000d_&lt;Item Type=&quot;Button&quot; IDName=&quot;ListWithLetters&quot; Icon=&quot;80&quot; Label=&quot;&amp;lt;translate&amp;gt;Style.ListWithLetters&amp;lt;/translate&amp;gt;&quot; Command=&quot;StyleApply&quot; Parameter=&quot;ListWithLetters&quot;/&gt;_x000d_&lt;Item Type=&quot;Button&quot; IDName=&quot;ListWithNumbers&quot; Icon=&quot;71&quot; Label=&quot;&amp;lt;translate&amp;gt;Style.ListWithNumbers&amp;lt;/translate&amp;gt;&quot; Command=&quot;StyleApply&quot; Parameter=&quot;ListWithNumbers&quot;/&gt;_x000d_&lt;Item Type=&quot;Button&quot; IDName=&quot;ListLevelsWithNumbers&quot; Icon=&quot;71&quot; Label=&quot;&amp;lt;translate&amp;gt;Style.ListLevelsWithNumbers&amp;lt;/translate&amp;gt;&quot; Command=&quot;StyleApply&quot; Parameter=&quot;ListLevelsWithNumbers&quot;/&gt;_x000d_&lt;Item Type=&quot;Button&quot; IDName=&quot;ListWithCheckBoxes&quot; Icon=&quot;220&quot; Label=&quot;&amp;lt;translate&amp;gt;Style.ListWithCheckBoxes&amp;lt;/translate&amp;gt;&quot; Command=&quot;StyleApply&quot; Parameter=&quot;ListWithCheckBoxes&quot;/&gt;_x000d_&lt;/Item&gt;_x000d_&lt;Item Type=&quot;SubMenu&quot; IDName=&quot;LawStyles&quot;&gt;_x000d_&lt;Item Type=&quot;Button&quot; IDName=&quot;Art-Titel&quot; Icon=&quot;3546&quot; Label=&quot;&amp;lt;translate&amp;gt;Style.ArtTitel&amp;lt;/translate&amp;gt;&quot; Command=&quot;StyleApply&quot; Parameter=&quot;Art-Titel&quot;/&gt;_x000d_&lt;Item Type=&quot;Button&quot; IDName=&quot;Art-Text&quot; Icon=&quot;3546&quot; Label=&quot;&amp;lt;translate&amp;gt;Style.ArtText&amp;lt;/translate&amp;gt;&quot; Command=&quot;StyleApply&quot; Parameter=&quot;Art-Text&quot;/&gt;_x000d_&lt;Item Type=&quot;Button&quot; IDName=&quot;Art-Hochgestellt&quot; Icon=&quot;3114&quot; Label=&quot;&amp;lt;translate&amp;gt;Style.ArtHochgestellt&amp;lt;/translate&amp;gt;&quot; Command=&quot;StyleApply&quot; Parameter=&quot;Art-Hochgestellt&quot;/&gt;_x000d_&lt;Item Type=&quot;Button&quot; IDName=&quot;DefaultParagraphFont&quot;  Icon=&quot;3114&quot; Label=&quot;&amp;lt;translate&amp;gt;Style.DefaultParagraphFont&amp;lt;/translate&amp;gt;&quot; Command=&quot;StyleApply&quot; Parameter=&quot;-66&quot;/&gt;_x000d_&lt;/Item&gt;_x000d_&lt;/MenusDef&gt;"/>
    <w:docVar w:name="OawOMS" w:val="&lt;OawOMS&gt;&lt;send profileUID=&quot;1&quot;&gt;&lt;mail&gt;&lt;cc&gt;&lt;/cc&gt;&lt;bcc&gt;&lt;/bcc&gt;&lt;to&gt;&lt;value type=&quot;OawDocProperty&quot; name=&quot;Receipient.EMail&quot;&gt;&lt;separator text=&quot;&quot;&gt;&lt;/separator&gt;&lt;format text=&quot;&quot;&gt;&lt;/format&gt;&lt;/value&gt;&lt;/to&gt;&lt;subject&gt;&lt;value type=&quot;OawBookmark&quot; name=&quot;Subject&quot;&gt;&lt;separator text=&quot;&quot;&gt;&lt;/separator&gt;&lt;format text=&quot;&quot;&gt;&lt;/format&gt;&lt;/value&gt;&lt;/subject&gt;&lt;body&gt;&lt;value type=&quot;OawBookmark&quot; name=&quot;RecipientIntroduction&quot;&gt;&lt;separator text=&quot;%CrLf%%CrLf%&quot;&gt;&lt;/separator&gt;&lt;format text=&quot;&quot;&gt;&lt;/format&gt;&lt;/value&gt;&lt;value type=&quot;OawLanguage&quot; name=&quot;Email.Text01&quot;&gt;&lt;separator text=&quot;&quot;&gt;&lt;/separator&gt;&lt;format text=&quot;&quot;&gt;&lt;/format&gt;&lt;/value&gt;&lt;value type=&quot;OawBookmark&quot; name=&quot;Subject&quot;&gt;&lt;separator text=&quot;&quot;&gt;&lt;/separator&gt;&lt;format text=&quot;&quot;&gt;&lt;/format&gt;&lt;/value&gt;&lt;value type=&quot;OawLanguage&quot; name=&quot;Email.Text02&quot;&gt;&lt;separator text=&quot;%CrLf%%CrLf%&quot;&gt;&lt;/separator&gt;&lt;format text=&quot;&quot;&gt;&lt;/format&gt;&lt;/value&gt;&lt;value type=&quot;OawBookmark&quot; name=&quot;RecipientClosing&quot;&gt;&lt;separator text=&quot;%CrLf%%CrLf%&quot;&gt;&lt;/separator&gt;&lt;format text=&quot;&quot;&gt;&lt;/format&gt;&lt;/value&gt;&lt;value type=&quot;OawDocProperty&quot; name=&quot;Signature1.Name&quot;&gt;&lt;separator text=&quot;%CrLf%&quot;&gt;&lt;/separator&gt;&lt;format text=&quot;&quot;&gt;&lt;/format&gt;&lt;/value&gt;&lt;value type=&quot;OawDocProperty&quot; name=&quot;Signature1.Function&quot;&gt;&lt;separator text=&quot;%CrLf%%CrLf%&quot;&gt;&lt;/separator&gt;&lt;format text=&quot;&quot;&gt;&lt;/format&gt;&lt;/value&gt;&lt;value type=&quot;OawDocProperty&quot; name=&quot;Company.Company&quot;&gt;&lt;separator text=&quot;%CrLf%&quot;&gt;&lt;/separator&gt;&lt;format text=&quot;&quot;&gt;&lt;/format&gt;&lt;/value&gt;&lt;value type=&quot;OawDocProperty&quot; name=&quot;Company.Address1&quot;&gt;&lt;separator text=&quot;%CrLf%&quot;&gt;&lt;/separator&gt;&lt;format text=&quot;&quot;&gt;&lt;/format&gt;&lt;/value&gt;&lt;value type=&quot;OawDocProperty&quot; name=&quot;Company.Address2&quot;&gt;&lt;separator text=&quot;%CrLf%&quot;&gt;&lt;/separator&gt;&lt;format text=&quot;&quot;&gt;&lt;/format&gt;&lt;/value&gt;&lt;value type=&quot;OawDocProperty&quot; name=&quot;Company.Address3&quot;&gt;&lt;separator text=&quot;%CrLf%&quot;&gt;&lt;/separator&gt;&lt;format text=&quot;&quot;&gt;&lt;/format&gt;&lt;/value&gt;&lt;value type=&quot;OawDocProperty&quot; name=&quot;Company.Address4&quot;&gt;&lt;separator text=&quot;%CrLf%&quot;&gt;&lt;/separator&gt;&lt;format text=&quot;&quot;&gt;&lt;/format&gt;&lt;/value&gt;&lt;value type=&quot;OawDocProperty&quot; name=&quot;Company.Address5&quot;&gt;&lt;separator text=&quot;%CrLf%&quot;&gt;&lt;/separator&gt;&lt;format text=&quot;&quot;&gt;&lt;/format&gt;&lt;/value&gt;&lt;value type=&quot;OawDocProperty&quot; name=&quot;Company.Address6&quot;&gt;&lt;separator text=&quot;%CrLf%&quot;&gt;&lt;/separator&gt;&lt;format text=&quot;&quot;&gt;&lt;/format&gt;&lt;/value&gt;&lt;value type=&quot;text&quot;&gt;=========================&lt;separator text=&quot;%CrLf%&quot;&gt;&lt;/separator&gt;&lt;format text=&quot;&quot;&gt;&lt;/format&gt;&lt;/value&gt;&lt;value type=&quot;OawLanguage&quot; name=&quot;Email.TextDisclaimer&quot;&gt;&lt;separator text=&quot;%CrLf%&quot;&gt;&lt;/separator&gt;&lt;format text=&quot;&quot;&gt;&lt;/format&gt;&lt;/value&gt;&lt;value type=&quot;text&quot;&gt;http://www.officeatwork.com&lt;separator text=&quot;%CrLf%&quot;&gt;&lt;/separator&gt;&lt;format text=&quot;&quot;&gt;&lt;/format&gt;&lt;/value&gt;&lt;value type=&quot;text&quot;&gt;=========================&lt;separator text=&quot;%CrLf%&quot;&gt;&lt;/separator&gt;&lt;format text=&quot;&quot;&gt;&lt;/format&gt;&lt;/value&gt;&lt;/body&gt;&lt;/mail&gt;&lt;word&gt;&lt;subject&gt;&lt;value type=&quot;OawDocVar&quot; name=&quot;BM_DocumentSubject&quot;&gt;&lt;separator text=&quot;&quot;&gt;&lt;/separator&gt;&lt;format text=&quot;&quot;&gt;&lt;/format&gt;&lt;/value&gt;&lt;/subject&gt;&lt;title&gt;&lt;value type=&quot;OawLanguage&quot; name=&quot;Template.Letter&quot;&gt;&lt;separator text=&quot;&quot;&gt;&lt;/separator&gt;&lt;format text=&quot;&quot;&gt;&lt;/format&gt;&lt;/value&gt;&lt;/title&gt;&lt;author&gt;&lt;value type=&quot;OawDocProperty&quot; name=&quot;Company.Company&quot;&gt;&lt;separator text=&quot;&quot;&gt;&lt;/separator&gt;&lt;format text=&quot;&quot;&gt;&lt;/format&gt;&lt;/value&gt;&lt;/author&gt;&lt;keywords&gt;&lt;/keywords&gt;&lt;fileName&gt;&lt;value type=&quot;OawBookmark&quot; name=&quot;Subject&quot;&gt;&lt;separator text=&quot;&quot;&gt;&lt;/separator&gt;&lt;format text=&quot;&quot;&gt;&lt;/format&gt;&lt;/value&gt;&lt;/fileName&gt;&lt;/word&gt;&lt;PDF&gt;&lt;subject&gt;&lt;value type=&quot;OawDocVar&quot; name=&quot;BM_DocumentSubject&quot;&gt;&lt;separator text=&quot;&quot;&gt;&lt;/separator&gt;&lt;format text=&quot;&quot;&gt;&lt;/format&gt;&lt;/value&gt;&lt;/subject&gt;&lt;title&gt;&lt;value type=&quot;OawLanguage&quot; name=&quot;Template.Letter&quot;&gt;&lt;separator text=&quot;&quot;&gt;&lt;/separator&gt;&lt;format text=&quot;&quot;&gt;&lt;/format&gt;&lt;/value&gt;&lt;/title&gt;&lt;author&gt;&lt;value type=&quot;OawDocProperty&quot; name=&quot;Company.Company&quot;&gt;&lt;separator text=&quot;&quot;&gt;&lt;/separator&gt;&lt;format text=&quot;&quot;&gt;&lt;/format&gt;&lt;/value&gt;&lt;/author&gt;&lt;keywords&gt;&lt;/keywords&gt;&lt;fileName&gt;&lt;value type=&quot;OawBookmark&quot; name=&quot;Subject&quot;&gt;&lt;separator text=&quot;&quot;&gt;&lt;/separator&gt;&lt;format text=&quot;&quot;&gt;&lt;/format&gt;&lt;/value&gt;&lt;/fileName&gt;&lt;/PDF&gt;&lt;/send&gt;&lt;save profileUID=&quot;2003112610595290705547&quot;&gt;&lt;word&gt;&lt;fileName&gt;&lt;value type=&quot;OawBookmark&quot; name=&quot;Subject&quot;&gt;&lt;separator text=&quot;&quot;&gt;&lt;/separator&gt;&lt;format text=&quot;&quot;&gt;&lt;/format&gt;&lt;/value&gt;&lt;/fileName&gt;&lt;/word&gt;&lt;PDF&gt;&lt;fileName&gt;&lt;value type=&quot;OawBookmark&quot; name=&quot;Subject&quot;&gt;&lt;separator text=&quot;&quot;&gt;&lt;/separator&gt;&lt;format text=&quot;&quot;&gt;&lt;/format&gt;&lt;/value&gt;&lt;/fileName&gt;&lt;/PDF&gt;&lt;/save&gt;&lt;send profileUID=&quot;2003010711200895123470110&quot;&gt;&lt;mail&gt;&lt;to&gt;&lt;value type=&quot;OawDocProperty&quot; name=&quot;Receipient.EMail&quot;&gt;&lt;separator text=&quot;&quot;&gt;&lt;/separator&gt;&lt;format text=&quot;&quot;&gt;&lt;/format&gt;&lt;/value&gt;&lt;/to&gt;&lt;cc&gt;&lt;/cc&gt;&lt;bcc&gt;&lt;/bcc&gt;&lt;subject&gt;&lt;value type=&quot;OawBookmark&quot; name=&quot;Subject&quot;&gt;&lt;separator text=&quot;&quot;&gt;&lt;/separator&gt;&lt;format text=&quot;&quot;&gt;&lt;/format&gt;&lt;/value&gt;&lt;/subject&gt;&lt;body&gt;&lt;/body&gt;&lt;/mail&gt;&lt;word&gt;&lt;keywords&gt;&lt;/keywords&gt;&lt;language&gt;&lt;/language&gt;&lt;documentVersion&gt;&lt;/documentVersion&gt;&lt;author&gt;&lt;value type=&quot;OawDocProperty&quot; name=&quot;Author.Name&quot;&gt;&lt;separator text=&quot;&quot;&gt;&lt;/separator&gt;&lt;format text=&quot;&quot;&gt;&lt;/format&gt;&lt;/value&gt;&lt;/author&gt;&lt;manager&gt;&lt;value type=&quot;OawDocProperty&quot; name=&quot;Contactperson.Name&quot;&gt;&lt;separator text=&quot;&quot;&gt;&lt;/separator&gt;&lt;format text=&quot;&quot;&gt;&lt;/format&gt;&lt;/value&gt;&lt;/manager&gt;&lt;company&gt;&lt;value type=&quot;OawDocProperty&quot; name=&quot;Organisation.Departement&quot;&gt;&lt;separator text=&quot;&quot;&gt;&lt;/separator&gt;&lt;format text=&quot;&quot;&gt;&lt;/format&gt;&lt;/value&gt;&lt;/company&gt;&lt;title&gt;&lt;value type=&quot;OawBookmark&quot; name=&quot;ContentType&quot;&gt;&lt;separator text=&quot;&quot;&gt;&lt;/separator&gt;&lt;format text=&quot;&quot;&gt;&lt;/format&gt;&lt;/value&gt;&lt;/title&gt;&lt;subject&gt;&lt;value type=&quot;OawBookmark&quot; name=&quot;Subject&quot;&gt;&lt;separator text=&quot;&quot;&gt;&lt;/separator&gt;&lt;format text=&quot;&quot;&gt;&lt;/format&gt;&lt;/value&gt;&lt;/subject&gt;&lt;fileName&gt;&lt;value type=&quot;OawBookmark&quot; name=&quot;Subject&quot;&gt;&lt;separator text=&quot;&quot;&gt;&lt;/separator&gt;&lt;format text=&quot;&quot;&gt;&lt;/format&gt;&lt;/value&gt;&lt;/fileName&gt;&lt;/word&gt;&lt;PDF&gt;&lt;keywords&gt;&lt;/keywords&gt;&lt;language&gt;&lt;/language&gt;&lt;documentVersion&gt;&lt;/documentVersion&gt;&lt;author&gt;&lt;value type=&quot;OawDocProperty&quot; name=&quot;Author.Name&quot;&gt;&lt;separator text=&quot;&quot;&gt;&lt;/separator&gt;&lt;format text=&quot;&quot;&gt;&lt;/format&gt;&lt;/value&gt;&lt;/author&gt;&lt;manager&gt;&lt;value type=&quot;OawDocProperty&quot; name=&quot;Contactperson.Name&quot;&gt;&lt;separator text=&quot;&quot;&gt;&lt;/separator&gt;&lt;format text=&quot;&quot;&gt;&lt;/format&gt;&lt;/value&gt;&lt;/manager&gt;&lt;company&gt;&lt;value type=&quot;OawDocProperty&quot; name=&quot;Organisation.Departement&quot;&gt;&lt;separator text=&quot;&quot;&gt;&lt;/separator&gt;&lt;format text=&quot;&quot;&gt;&lt;/format&gt;&lt;/value&gt;&lt;/company&gt;&lt;title&gt;&lt;value type=&quot;OawBookmark&quot; name=&quot;ContentType&quot;&gt;&lt;separator text=&quot;&quot;&gt;&lt;/separator&gt;&lt;format text=&quot;&quot;&gt;&lt;/format&gt;&lt;/value&gt;&lt;/title&gt;&lt;subject&gt;&lt;value type=&quot;OawBookmark&quot; name=&quot;Subject&quot;&gt;&lt;separator text=&quot;&quot;&gt;&lt;/separator&gt;&lt;format text=&quot;&quot;&gt;&lt;/format&gt;&lt;/value&gt;&lt;/subject&gt;&lt;fileName&gt;&lt;value type=&quot;OawBookmark&quot; name=&quot;Subject&quot;&gt;&lt;separator text=&quot;&quot;&gt;&lt;/separator&gt;&lt;format text=&quot;&quot;&gt;&lt;/format&gt;&lt;/value&gt;&lt;/fileName&gt;&lt;/PDF&gt;&lt;/send&gt;&lt;send profileUID=&quot;2004040214394261858638&quot;&gt;&lt;PDF&gt;&lt;title&gt;&lt;value type=&quot;OawLanguage&quot; name=&quot;Template.Letter&quot;&gt;&lt;separator text=&quot;&quot;&gt;&lt;/separator&gt;&lt;format text=&quot;&quot;&gt;&lt;/format&gt;&lt;/value&gt;&lt;/title&gt;&lt;subject&gt;&lt;value type=&quot;OawBookmark&quot; name=&quot;Subject&quot;&gt;&lt;separator text=&quot;&quot;&gt;&lt;/separator&gt;&lt;format text=&quot;&quot;&gt;&lt;/format&gt;&lt;/value&gt;&lt;/subject&gt;&lt;author&gt;&lt;value type=&quot;OawDocProperty&quot; name=&quot;Company.Company&quot;&gt;&lt;separator text=&quot;&quot;&gt;&lt;/separator&gt;&lt;format text=&quot;&quot;&gt;&lt;/format&gt;&lt;/value&gt;&lt;/author&gt;&lt;keywords&gt;&lt;/keywords&gt;&lt;fileName&gt;&lt;value type=&quot;OawBookmark&quot; name=&quot;Subject&quot;&gt;&lt;separator text=&quot;&quot;&gt;&lt;/separator&gt;&lt;format text=&quot;&quot;&gt;&lt;/format&gt;&lt;/value&gt;&lt;/fileName&gt;&lt;/PDF&gt;&lt;mail&gt;&lt;to&gt;&lt;value type=&quot;OawDocProperty&quot; name=&quot;Receipient.EMail&quot;&gt;&lt;separator text=&quot;&quot;&gt;&lt;/separator&gt;&lt;format text=&quot;&quot;&gt;&lt;/format&gt;&lt;/value&gt;&lt;/to&gt;&lt;cc&gt;&lt;/cc&gt;&lt;bcc&gt;&lt;/bcc&gt;&lt;subject&gt;&lt;value type=&quot;OawBookmark&quot; name=&quot;Subject&quot;&gt;&lt;separator text=&quot;&quot;&gt;&lt;/separator&gt;&lt;format text=&quot;&quot;&gt;&lt;/format&gt;&lt;/value&gt;&lt;/subject&gt;&lt;body&gt;&lt;value type=&quot;OawBookmark&quot; name=&quot;RecipientIntroduction&quot;&gt;&lt;separator text=&quot;%CrLf%%CrLf%&quot;&gt;&lt;/separator&gt;&lt;format text=&quot;&quot;&gt;&lt;/format&gt;&lt;/value&gt;&lt;value type=&quot;OawLanguage&quot; name=&quot;Email.Text01&quot;&gt;&lt;separator text=&quot;&quot;&gt;&lt;/separator&gt;&lt;format text=&quot;&quot;&gt;&lt;/format&gt;&lt;/value&gt;&lt;value type=&quot;OawBookmark&quot; name=&quot;Subject&quot;&gt;&lt;separator text=&quot;&quot;&gt;&lt;/separator&gt;&lt;format text=&quot;&quot;&gt;&lt;/format&gt;&lt;/value&gt;&lt;value type=&quot;OawLanguage&quot; name=&quot;Email.Text02&quot;&gt;&lt;separator text=&quot;%CrLf%%CrLf%&quot;&gt;&lt;/separator&gt;&lt;format text=&quot;&quot;&gt;&lt;/format&gt;&lt;/value&gt;&lt;value type=&quot;OawBookmark&quot; name=&quot;RecipientClosing&quot;&gt;&lt;separator text=&quot;%CrLf%%CrLf%&quot;&gt;&lt;/separator&gt;&lt;format text=&quot;&quot;&gt;&lt;/format&gt;&lt;/value&gt;&lt;value type=&quot;OawDocProperty&quot; name=&quot;Signature1.Name&quot;&gt;&lt;separator text=&quot;%CrLf%&quot;&gt;&lt;/separator&gt;&lt;format text=&quot;&quot;&gt;&lt;/format&gt;&lt;/value&gt;&lt;value type=&quot;OawDocProperty&quot; name=&quot;Signature1.Function&quot;&gt;&lt;separator text=&quot;%CrLf%%CrLf%&quot;&gt;&lt;/separator&gt;&lt;format text=&quot;&quot;&gt;&lt;/format&gt;&lt;/value&gt;&lt;value type=&quot;OawDocProperty&quot; name=&quot;Company.Company&quot;&gt;&lt;separator text=&quot;%CrLf%&quot;&gt;&lt;/separator&gt;&lt;format text=&quot;&quot;&gt;&lt;/format&gt;&lt;/value&gt;&lt;value type=&quot;OawDocProperty&quot; name=&quot;Company.Address1&quot;&gt;&lt;separator text=&quot;%CrLf%&quot;&gt;&lt;/separator&gt;&lt;format text=&quot;&quot;&gt;&lt;/format&gt;&lt;/value&gt;&lt;value type=&quot;OawDocProperty&quot; name=&quot;Company.Address2&quot;&gt;&lt;separator text=&quot;%CrLf%&quot;&gt;&lt;/separator&gt;&lt;format text=&quot;&quot;&gt;&lt;/format&gt;&lt;/value&gt;&lt;value type=&quot;OawDocProperty&quot; name=&quot;Company.Address3&quot;&gt;&lt;separator text=&quot;%CrLf%&quot;&gt;&lt;/separator&gt;&lt;format text=&quot;&quot;&gt;&lt;/format&gt;&lt;/value&gt;&lt;value type=&quot;OawDocProperty&quot; name=&quot;Company.Address4&quot;&gt;&lt;separator text=&quot;%CrLf%&quot;&gt;&lt;/separator&gt;&lt;format text=&quot;&quot;&gt;&lt;/format&gt;&lt;/value&gt;&lt;value type=&quot;OawDocProperty&quot; name=&quot;Company.Address5&quot;&gt;&lt;separator text=&quot;%CrLf%&quot;&gt;&lt;/separator&gt;&lt;format text=&quot;&quot;&gt;&lt;/format&gt;&lt;/value&gt;&lt;value type=&quot;OawDocProperty&quot; name=&quot;Company.Address6&quot;&gt;&lt;separator text=&quot;%CrLf%&quot;&gt;&lt;/separator&gt;&lt;format text=&quot;&quot;&gt;&lt;/format&gt;&lt;/value&gt;&lt;value type=&quot;text&quot;&gt;=========================&lt;separator text=&quot;%CrLf%&quot;&gt;&lt;/separator&gt;&lt;format text=&quot;&quot;&gt;&lt;/format&gt;&lt;/value&gt;&lt;value type=&quot;OawLanguage&quot; name=&quot;Email.TextDisclaimer&quot;&gt;&lt;separator text=&quot;%CrLf%&quot;&gt;&lt;/separator&gt;&lt;format text=&quot;&quot;&gt;&lt;/format&gt;&lt;/value&gt;&lt;value type=&quot;text&quot;&gt;http://www.officeatwork.com&lt;separator text=&quot;%CrLf%&quot;&gt;&lt;/separator&gt;&lt;format text=&quot;&quot;&gt;&lt;/format&gt;&lt;/value&gt;&lt;value type=&quot;text&quot;&gt;=========================&lt;separator text=&quot;%CrLf%&quot;&gt;&lt;/separator&gt;&lt;format text=&quot;&quot;&gt;&lt;/format&gt;&lt;/value&gt;&lt;/body&gt;&lt;/mail&gt;&lt;/send&gt;&lt;send profileUID=&quot;2004040214394214143821&quot;&gt;&lt;mail&gt;&lt;subject&gt;&lt;value type=&quot;OawDocVar&quot; name=&quot;BM_DocumentSubject&quot;&gt;&lt;separator text=&quot;&quot;&gt;&lt;/separator&gt;&lt;format text=&quot;&quot;&gt;&lt;/format&gt;&lt;/value&gt;&lt;/subject&gt;&lt;to&gt;&lt;value type=&quot;OawDocProperty&quot; name=&quot;Receipient.EMail&quot;&gt;&lt;separator text=&quot;&quot;&gt;&lt;/separator&gt;&lt;format text=&quot;&quot;&gt;&lt;/format&gt;&lt;/value&gt;&lt;/to&gt;&lt;body&gt;&lt;value type=&quot;OawDocVar&quot; name=&quot;BM_ReceipientSalutation&quot;&gt;&lt;separator text=&quot;%CrLf%%CrLf%&quot;&gt;&lt;/separator&gt;&lt;format text=&quot;&quot;&gt;&lt;/format&gt;&lt;/value&gt;&lt;value type=&quot;OawLanguage&quot; name=&quot;Email.Text01&quot;&gt;&lt;separator text=&quot;&quot;&gt;&lt;/separator&gt;&lt;format text=&quot;&quot;&gt;&lt;/format&gt;&lt;/value&gt;&lt;value type=&quot;OawDocVar&quot; name=&quot;BM_DocumentSubject&quot;&gt;&lt;separator text=&quot;&quot;&gt;&lt;/separator&gt;&lt;format text=&quot;&quot;&gt;&lt;/format&gt;&lt;/value&gt;&lt;value type=&quot;OawLanguage&quot; name=&quot;Email.Text02&quot;&gt;&lt;separator text=&quot;%CrLf%%CrLf%&quot;&gt;&lt;/separator&gt;&lt;format text=&quot;&quot;&gt;&lt;/format&gt;&lt;/value&gt;&lt;value type=&quot;text&quot;&gt;=========================&lt;separator text=&quot;%CrLf%&quot;&gt;&lt;/separator&gt;&lt;format text=&quot;&quot;&gt;&lt;/format&gt;&lt;/value&gt;&lt;value type=&quot;OawLanguage&quot; name=&quot;Email.TextDisclaimer&quot;&gt;&lt;separator text=&quot;%CrLf%&quot;&gt;&lt;/separator&gt;&lt;format text=&quot;&quot;&gt;&lt;/format&gt;&lt;/value&gt;&lt;value type=&quot;text&quot;&gt;http://www.officeatwork.com&lt;separator text=&quot;%CrLf%&quot;&gt;&lt;/separator&gt;&lt;format text=&quot;&quot;&gt;&lt;/format&gt;&lt;/value&gt;&lt;value type=&quot;text&quot;&gt;=========================&lt;separator text=&quot;%CrLf%&quot;&gt;&lt;/separator&gt;&lt;format text=&quot;&quot;&gt;&lt;/format&gt;&lt;/value&gt;&lt;/body&gt;&lt;/mail&gt;&lt;/send&gt;&lt;save profileUID=&quot;2003112717153125284480&quot;&gt;&lt;word&gt;&lt;keywords&gt;&lt;/keywords&gt;&lt;title&gt;&lt;value type=&quot;OawLanguage&quot; name=&quot;Template.Letter&quot;&gt;&lt;separator text=&quot;&quot;&gt;&lt;/separator&gt;&lt;format text=&quot;&quot;&gt;&lt;/format&gt;&lt;/value&gt;&lt;/title&gt;&lt;subject&gt;&lt;value type=&quot;OawDocVar&quot; name=&quot;BM_DocumentSubject&quot;&gt;&lt;separator text=&quot;&quot;&gt;&lt;/separator&gt;&lt;format text=&quot;&quot;&gt;&lt;/format&gt;&lt;/value&gt;&lt;/subject&gt;&lt;author&gt;&lt;value type=&quot;OawDocProperty&quot; name=&quot;Company.Company&quot;&gt;&lt;separator text=&quot;&quot;&gt;&lt;/separator&gt;&lt;format text=&quot;&quot;&gt;&lt;/format&gt;&lt;/value&gt;&lt;/author&gt;&lt;fileName&gt;&lt;value type=&quot;OawBookmark&quot; name=&quot;Subject&quot;&gt;&lt;separator text=&quot;&quot;&gt;&lt;/separator&gt;&lt;format text=&quot;&quot;&gt;&lt;/format&gt;&lt;/value&gt;&lt;/fileName&gt;&lt;/word&gt;&lt;PDF&gt;&lt;keywords&gt;&lt;/keywords&gt;&lt;title&gt;&lt;value type=&quot;OawLanguage&quot; name=&quot;Template.Letter&quot;&gt;&lt;separator text=&quot;&quot;&gt;&lt;/separator&gt;&lt;format text=&quot;&quot;&gt;&lt;/format&gt;&lt;/value&gt;&lt;/title&gt;&lt;subject&gt;&lt;value type=&quot;OawDocVar&quot; name=&quot;BM_DocumentSubject&quot;&gt;&lt;separator text=&quot;&quot;&gt;&lt;/separator&gt;&lt;format text=&quot;&quot;&gt;&lt;/format&gt;&lt;/value&gt;&lt;/subject&gt;&lt;author&gt;&lt;value type=&quot;OawDocProperty&quot; name=&quot;Company.Company&quot;&gt;&lt;separator text=&quot;&quot;&gt;&lt;/separator&gt;&lt;format text=&quot;&quot;&gt;&lt;/format&gt;&lt;/value&gt;&lt;/author&gt;&lt;fileName&gt;&lt;value type=&quot;OawBookmark&quot; name=&quot;Subject&quot;&gt;&lt;separator text=&quot;&quot;&gt;&lt;/separator&gt;&lt;format text=&quot;&quot;&gt;&lt;/format&gt;&lt;/value&gt;&lt;/fileName&gt;&lt;/PDF&gt;&lt;/save&gt;&lt;save profileUID=&quot;2004040214492466553768&quot;&gt;&lt;word&gt;&lt;title&gt;&lt;value type=&quot;OawLanguage&quot; name=&quot;Template.Letter&quot;&gt;&lt;separator text=&quot;&quot;&gt;&lt;/separator&gt;&lt;format text=&quot;&quot;&gt;&lt;/format&gt;&lt;/value&gt;&lt;/title&gt;&lt;subject&gt;&lt;value type=&quot;OawDocVar&quot; name=&quot;BM_DocumentSubject&quot;&gt;&lt;separator text=&quot;&quot;&gt;&lt;/separator&gt;&lt;format text=&quot;&quot;&gt;&lt;/format&gt;&lt;/value&gt;&lt;/subject&gt;&lt;author&gt;&lt;value type=&quot;OawDocProperty&quot; name=&quot;Company.Company&quot;&gt;&lt;separator text=&quot;&quot;&gt;&lt;/separator&gt;&lt;format text=&quot;&quot;&gt;&lt;/format&gt;&lt;/value&gt;&lt;/author&gt;&lt;keywords&gt;&lt;/keywords&gt;&lt;fileName&gt;&lt;value type=&quot;OawBookmark&quot; name=&quot;Subject&quot;&gt;&lt;separator text=&quot;&quot;&gt;&lt;/separator&gt;&lt;format text=&quot;&quot;&gt;&lt;/format&gt;&lt;/value&gt;&lt;/fileName&gt;&lt;/word&gt;&lt;PDF&gt;&lt;title&gt;&lt;value type=&quot;OawLanguage&quot; name=&quot;Template.Letter&quot;&gt;&lt;separator text=&quot;&quot;&gt;&lt;/separator&gt;&lt;format text=&quot;&quot;&gt;&lt;/format&gt;&lt;/value&gt;&lt;/title&gt;&lt;subject&gt;&lt;value type=&quot;OawDocVar&quot; name=&quot;BM_DocumentSubject&quot;&gt;&lt;separator text=&quot;&quot;&gt;&lt;/separator&gt;&lt;format text=&quot;&quot;&gt;&lt;/format&gt;&lt;/value&gt;&lt;/subject&gt;&lt;author&gt;&lt;value type=&quot;OawDocProperty&quot; name=&quot;Company.Company&quot;&gt;&lt;separator text=&quot;&quot;&gt;&lt;/separator&gt;&lt;format text=&quot;&quot;&gt;&lt;/format&gt;&lt;/value&gt;&lt;/author&gt;&lt;keywords&gt;&lt;/keywords&gt;&lt;fileName&gt;&lt;value type=&quot;OawBookmark&quot; name=&quot;Subject&quot;&gt;&lt;separator text=&quot;&quot;&gt;&lt;/separator&gt;&lt;format text=&quot;&quot;&gt;&lt;/format&gt;&lt;/value&gt;&lt;/fileName&gt;&lt;/PDF&gt;&lt;/save&gt;&lt;save profileUID=&quot;2003112513571987705547&quot;&gt;&lt;word&gt;&lt;fileName&gt;&lt;value type=&quot;OawBookmark&quot; name=&quot;Subject&quot;&gt;&lt;separator text=&quot;&quot;&gt;&lt;/separator&gt;&lt;format text=&quot;&quot;&gt;&lt;/format&gt;&lt;/value&gt;&lt;/fileName&gt;&lt;/word&gt;&lt;PDF&gt;&lt;fileName&gt;&lt;value type=&quot;OawBookmark&quot; name=&quot;Subject&quot;&gt;&lt;separator text=&quot;&quot;&gt;&lt;/separator&gt;&lt;format text=&quot;&quot;&gt;&lt;/format&gt;&lt;/value&gt;&lt;/fileName&gt;&lt;/PDF&gt;&lt;/save&gt;&lt;save profileUID=&quot;2004062216425255253277&quot;&gt;&lt;word&gt;&lt;keywords&gt;&lt;/keywords&gt;&lt;author&gt;&lt;value type=&quot;OawDocProperty&quot; name=&quot;Author.Name&quot;&gt;&lt;separator text=&quot;&quot;&gt;&lt;/separator&gt;&lt;format text=&quot;&quot;&gt;&lt;/format&gt;&lt;/value&gt;&lt;/author&gt;&lt;manager&gt;&lt;value type=&quot;OawDocProperty&quot; name=&quot;Contactperson.Name&quot;&gt;&lt;separator text=&quot;&quot;&gt;&lt;/separator&gt;&lt;format text=&quot;&quot;&gt;&lt;/format&gt;&lt;/value&gt;&lt;/manager&gt;&lt;company&gt;&lt;value type=&quot;OawDocProperty&quot; name=&quot;Organisation.Departement&quot;&gt;&lt;separator text=&quot;&quot;&gt;&lt;/separator&gt;&lt;format text=&quot;&quot;&gt;&lt;/format&gt;&lt;/value&gt;&lt;/company&gt;&lt;title&gt;&lt;value type=&quot;OawBookmark&quot; name=&quot;ContentType&quot;&gt;&lt;separator text=&quot;&quot;&gt;&lt;/separator&gt;&lt;format text=&quot;&quot;&gt;&lt;/format&gt;&lt;/value&gt;&lt;/title&gt;&lt;subject&gt;&lt;value type=&quot;OawBookmark&quot; name=&quot;Subject&quot;&gt;&lt;separator text=&quot;&quot;&gt;&lt;/separator&gt;&lt;format text=&quot;&quot;&gt;&lt;/format&gt;&lt;/value&gt;&lt;/subject&gt;&lt;fileName&gt;&lt;value type=&quot;OawBookmark&quot; name=&quot;Subject&quot;&gt;&lt;separator text=&quot;&quot;&gt;&lt;/separator&gt;&lt;format text=&quot;&quot;&gt;&lt;/format&gt;&lt;/value&gt;&lt;/fileName&gt;&lt;/word&gt;&lt;PDF&gt;&lt;keywords&gt;&lt;/keywords&gt;&lt;author&gt;&lt;value type=&quot;OawDocProperty&quot; name=&quot;Author.Name&quot;&gt;&lt;separator text=&quot;&quot;&gt;&lt;/separator&gt;&lt;format text=&quot;&quot;&gt;&lt;/format&gt;&lt;/value&gt;&lt;/author&gt;&lt;manager&gt;&lt;value type=&quot;OawDocProperty&quot; name=&quot;Contactperson.Name&quot;&gt;&lt;separator text=&quot;&quot;&gt;&lt;/separator&gt;&lt;format text=&quot;&quot;&gt;&lt;/format&gt;&lt;/value&gt;&lt;/manager&gt;&lt;company&gt;&lt;value type=&quot;OawDocProperty&quot; name=&quot;Organisation.Departement&quot;&gt;&lt;separator text=&quot;&quot;&gt;&lt;/separator&gt;&lt;format text=&quot;&quot;&gt;&lt;/format&gt;&lt;/value&gt;&lt;/company&gt;&lt;title&gt;&lt;value type=&quot;OawBookmark&quot; name=&quot;ContentType&quot;&gt;&lt;separator text=&quot;&quot;&gt;&lt;/separator&gt;&lt;format text=&quot;&quot;&gt;&lt;/format&gt;&lt;/value&gt;&lt;/title&gt;&lt;subject&gt;&lt;value type=&quot;OawBookmark&quot; name=&quot;Subject&quot;&gt;&lt;separator text=&quot;&quot;&gt;&lt;/separator&gt;&lt;format text=&quot;&quot;&gt;&lt;/format&gt;&lt;/value&gt;&lt;/subject&gt;&lt;fileName&gt;&lt;value type=&quot;OawBookmark&quot; name=&quot;Subject&quot;&gt;&lt;separator text=&quot;&quot;&gt;&lt;/separator&gt;&lt;format text=&quot;&quot;&gt;&lt;/format&gt;&lt;/value&gt;&lt;/fileName&gt;&lt;/PDF&gt;&lt;/save&gt;&lt;save profileUID=&quot;2006120514374995979992&quot;&gt;&lt;PDF&gt;&lt;title&gt;&lt;value type=&quot;OawLanguage&quot; name=&quot;Template.Letter&quot;&gt;&lt;separator text=&quot;&quot;&gt;&lt;/separator&gt;&lt;format text=&quot;&quot;&gt;&lt;/format&gt;&lt;/value&gt;&lt;/title&gt;&lt;subject&gt;&lt;value type=&quot;OawDocVar&quot; name=&quot;BM_DocumentSubject&quot;&gt;&lt;separator text=&quot;&quot;&gt;&lt;/separator&gt;&lt;format text=&quot;&quot;&gt;&lt;/format&gt;&lt;/value&gt;&lt;/subject&gt;&lt;author&gt;&lt;value type=&quot;OawDocProperty&quot; name=&quot;Company.Company&quot;&gt;&lt;separator text=&quot;&quot;&gt;&lt;/separator&gt;&lt;format text=&quot;&quot;&gt;&lt;/format&gt;&lt;/value&gt;&lt;/author&gt;&lt;keywords&gt;&lt;/keywords&gt;&lt;fileName&gt;&lt;value type=&quot;OawDocVar&quot; name=&quot;BM_DocumentSubject&quot;&gt;&lt;separator text=&quot;&quot;&gt;&lt;/separator&gt;&lt;format text=&quot;&quot;&gt;&lt;/format&gt;&lt;/value&gt;&lt;/fileName&gt;&lt;/PDF&gt;&lt;/save&gt;&lt;save profileUID=&quot;2006120514401556040061&quot;&gt;&lt;word&gt;&lt;keywords&gt;&lt;/keywords&gt;&lt;manager&gt;&lt;value type=&quot;OawDocProperty&quot; name=&quot;Contactperson.Name&quot;&gt;&lt;separator text=&quot;&quot;&gt;&lt;/separator&gt;&lt;format text=&quot;&quot;&gt;&lt;/format&gt;&lt;/value&gt;&lt;/manager&gt;&lt;company&gt;&lt;value type=&quot;OawDocProperty&quot; name=&quot;Organisation.Departement&quot;&gt;&lt;separator text=&quot;&quot;&gt;&lt;/separator&gt;&lt;format text=&quot;&quot;&gt;&lt;/format&gt;&lt;/value&gt;&lt;/company&gt;&lt;subject&gt;&lt;value type=&quot;OawBookmark&quot; name=&quot;Subject&quot;&gt;&lt;separator text=&quot;&quot;&gt;&lt;/separator&gt;&lt;format text=&quot;&quot;&gt;&lt;/format&gt;&lt;/value&gt;&lt;/subject&gt;&lt;title&gt;&lt;value type=&quot;OawBookmark&quot; name=&quot;ContentType&quot;&gt;&lt;separator text=&quot;&quot;&gt;&lt;/separator&gt;&lt;format text=&quot;&quot;&gt;&lt;/format&gt;&lt;/value&gt;&lt;/title&gt;&lt;author&gt;&lt;value type=&quot;OawDocProperty&quot; name=&quot;Author.Name&quot;&gt;&lt;separator text=&quot;&quot;&gt;&lt;/separator&gt;&lt;format text=&quot;&quot;&gt;&lt;/format&gt;&lt;/value&gt;&lt;/author&gt;&lt;fileName&gt;&lt;value type=&quot;OawBookmark&quot; name=&quot;Subject&quot;&gt;&lt;separator text=&quot;&quot;&gt;&lt;/separator&gt;&lt;format text=&quot;&quot;&gt;&lt;/format&gt;&lt;/value&gt;&lt;/fileName&gt;&lt;/word&gt;&lt;PDF&gt;&lt;keywords&gt;&lt;/keywords&gt;&lt;manager&gt;&lt;value type=&quot;OawDocProperty&quot; name=&quot;Contactperson.Name&quot;&gt;&lt;separator text=&quot;&quot;&gt;&lt;/separator&gt;&lt;format text=&quot;&quot;&gt;&lt;/format&gt;&lt;/value&gt;&lt;/manager&gt;&lt;company&gt;&lt;value type=&quot;OawDocProperty&quot; name=&quot;Organisation.Departement&quot;&gt;&lt;separator text=&quot;&quot;&gt;&lt;/separator&gt;&lt;format text=&quot;&quot;&gt;&lt;/format&gt;&lt;/value&gt;&lt;/company&gt;&lt;subject&gt;&lt;value type=&quot;OawBookmark&quot; name=&quot;Subject&quot;&gt;&lt;separator text=&quot;&quot;&gt;&lt;/separator&gt;&lt;format text=&quot;&quot;&gt;&lt;/format&gt;&lt;/value&gt;&lt;/subject&gt;&lt;title&gt;&lt;value type=&quot;OawBookmark&quot; name=&quot;ContentType&quot;&gt;&lt;separator text=&quot;&quot;&gt;&lt;/separator&gt;&lt;format text=&quot;&quot;&gt;&lt;/format&gt;&lt;/value&gt;&lt;/title&gt;&lt;author&gt;&lt;value type=&quot;OawDocProperty&quot; name=&quot;Author.Name&quot;&gt;&lt;separator text=&quot;&quot;&gt;&lt;/separator&gt;&lt;format text=&quot;&quot;&gt;&lt;/format&gt;&lt;/value&gt;&lt;/author&gt;&lt;fileName&gt;&lt;value type=&quot;OawBookmark&quot; name=&quot;Subject&quot;&gt;&lt;separator text=&quot;&quot;&gt;&lt;/separator&gt;&lt;format text=&quot;&quot;&gt;&lt;/format&gt;&lt;/value&gt;&lt;/fileName&gt;&lt;/PDF&gt;&lt;/save&gt;&lt;save profileUID=&quot;2006120514412679025182&quot;&gt;&lt;PDF&gt;&lt;title&gt;&lt;value type=&quot;OawLanguage&quot; name=&quot;Template.Letter&quot;&gt;&lt;separator text=&quot;&quot;&gt;&lt;/separator&gt;&lt;format text=&quot;&quot;&gt;&lt;/format&gt;&lt;/value&gt;&lt;/title&gt;&lt;subject&gt;&lt;value type=&quot;OawDocVar&quot; name=&quot;BM_DocumentSubject&quot;&gt;&lt;separator text=&quot;&quot;&gt;&lt;/separator&gt;&lt;format text=&quot;&quot;&gt;&lt;/format&gt;&lt;/value&gt;&lt;/subject&gt;&lt;author&gt;&lt;value type=&quot;OawDocProperty&quot; name=&quot;Company.Company&quot;&gt;&lt;separator text=&quot;&quot;&gt;&lt;/separator&gt;&lt;format text=&quot;&quot;&gt;&lt;/format&gt;&lt;/value&gt;&lt;/author&gt;&lt;keywords&gt;&lt;/keywords&gt;&lt;fileName&gt;&lt;value type=&quot;OawDocVar&quot; name=&quot;BM_DocumentSubject&quot;&gt;&lt;separator text=&quot;&quot;&gt;&lt;/separator&gt;&lt;format text=&quot;&quot;&gt;&lt;/format&gt;&lt;/value&gt;&lt;/fileName&gt;&lt;/PDF&gt;&lt;/save&gt;&lt;save profileUID=&quot;2006120514423114802349&quot;&gt;&lt;PDF&gt;&lt;title&gt;&lt;value type=&quot;OawLanguage&quot; name=&quot;Template.Letter&quot;&gt;&lt;separator text=&quot;&quot;&gt;&lt;/separator&gt;&lt;format text=&quot;&quot;&gt;&lt;/format&gt;&lt;/value&gt;&lt;/title&gt;&lt;subject&gt;&lt;value type=&quot;OawDocVar&quot; name=&quot;BM_DocumentSubject&quot;&gt;&lt;separator text=&quot;&quot;&gt;&lt;/separator&gt;&lt;format text=&quot;&quot;&gt;&lt;/format&gt;&lt;/value&gt;&lt;/subject&gt;&lt;author&gt;&lt;value type=&quot;OawDocProperty&quot; name=&quot;Company.Company&quot;&gt;&lt;separator text=&quot;&quot;&gt;&lt;/separator&gt;&lt;format text=&quot;&quot;&gt;&lt;/format&gt;&lt;/value&gt;&lt;/author&gt;&lt;keywords&gt;&lt;/keywords&gt;&lt;fileName&gt;&lt;value type=&quot;OawDocVar&quot; name=&quot;BM_DocumentSubject&quot;&gt;&lt;separator text=&quot;&quot;&gt;&lt;/separator&gt;&lt;format text=&quot;&quot;&gt;&lt;/format&gt;&lt;/value&gt;&lt;/fileName&gt;&lt;/PDF&gt;&lt;/save&gt;&lt;send profileUID=&quot;2006120514175878093883&quot;&gt;&lt;mail&gt;&lt;to&gt;&lt;value type=&quot;OawDocProperty&quot; name=&quot;Receipient.EMail&quot;&gt;&lt;separator text=&quot;&quot;&gt;&lt;/separator&gt;&lt;format text=&quot;&quot;&gt;&lt;/format&gt;&lt;/value&gt;&lt;/to&gt;&lt;cc&gt;&lt;/cc&gt;&lt;bcc&gt;&lt;/bcc&gt;&lt;subject&gt;&lt;value type=&quot;OawBookmark&quot; name=&quot;Subject&quot;&gt;&lt;separator text=&quot;&quot;&gt;&lt;/separator&gt;&lt;format text=&quot;&quot;&gt;&lt;/format&gt;&lt;/value&gt;&lt;/subject&gt;&lt;body&gt;&lt;/body&gt;&lt;/mail&gt;&lt;word&gt;&lt;keywords&gt;&lt;/keywords&gt;&lt;author&gt;&lt;value type=&quot;OawDocProperty&quot; name=&quot;Author.Name&quot;&gt;&lt;separator text=&quot;&quot;&gt;&lt;/separator&gt;&lt;format text=&quot;&quot;&gt;&lt;/format&gt;&lt;/value&gt;&lt;/author&gt;&lt;manager&gt;&lt;value type=&quot;OawDocProperty&quot; name=&quot;Contactperson.Name&quot;&gt;&lt;separator text=&quot;&quot;&gt;&lt;/separator&gt;&lt;format text=&quot;&quot;&gt;&lt;/format&gt;&lt;/value&gt;&lt;/manager&gt;&lt;company&gt;&lt;value type=&quot;OawDocProperty&quot; name=&quot;Organisation.Departement&quot;&gt;&lt;separator text=&quot;&quot;&gt;&lt;/separator&gt;&lt;format text=&quot;&quot;&gt;&lt;/format&gt;&lt;/value&gt;&lt;/company&gt;&lt;title&gt;&lt;value type=&quot;OawBookmark&quot; name=&quot;ContentType&quot;&gt;&lt;separator text=&quot;&quot;&gt;&lt;/separator&gt;&lt;format text=&quot;&quot;&gt;&lt;/format&gt;&lt;/value&gt;&lt;/title&gt;&lt;subject&gt;&lt;value type=&quot;OawBookmark&quot; name=&quot;Subject&quot;&gt;&lt;separator text=&quot;&quot;&gt;&lt;/separator&gt;&lt;format text=&quot;&quot;&gt;&lt;/format&gt;&lt;/value&gt;&lt;/subject&gt;&lt;fileName&gt;&lt;value type=&quot;OawBookmark&quot; name=&quot;Subject&quot;&gt;&lt;separator text=&quot;&quot;&gt;&lt;/separator&gt;&lt;format text=&quot;&quot;&gt;&lt;/format&gt;&lt;/value&gt;&lt;/fileName&gt;&lt;/word&gt;&lt;PDF&gt;&lt;keywords&gt;&lt;/keywords&gt;&lt;author&gt;&lt;value type=&quot;OawDocProperty&quot; name=&quot;Author.Name&quot;&gt;&lt;separator text=&quot;&quot;&gt;&lt;/separator&gt;&lt;format text=&quot;&quot;&gt;&lt;/format&gt;&lt;/value&gt;&lt;/author&gt;&lt;manager&gt;&lt;value type=&quot;OawDocProperty&quot; name=&quot;Contactperson.Name&quot;&gt;&lt;separator text=&quot;&quot;&gt;&lt;/separator&gt;&lt;format text=&quot;&quot;&gt;&lt;/format&gt;&lt;/value&gt;&lt;/manager&gt;&lt;company&gt;&lt;value type=&quot;OawDocProperty&quot; name=&quot;Organisation.Departement&quot;&gt;&lt;separator text=&quot;&quot;&gt;&lt;/separator&gt;&lt;format text=&quot;&quot;&gt;&lt;/format&gt;&lt;/value&gt;&lt;/company&gt;&lt;title&gt;&lt;value type=&quot;OawBookmark&quot; name=&quot;ContentType&quot;&gt;&lt;separator text=&quot;&quot;&gt;&lt;/separator&gt;&lt;format text=&quot;&quot;&gt;&lt;/format&gt;&lt;/value&gt;&lt;/title&gt;&lt;subject&gt;&lt;value type=&quot;OawBookmark&quot; name=&quot;Subject&quot;&gt;&lt;separator text=&quot;&quot;&gt;&lt;/separator&gt;&lt;format text=&quot;&quot;&gt;&lt;/format&gt;&lt;/value&gt;&lt;/subject&gt;&lt;fileName&gt;&lt;value type=&quot;OawBookmark&quot; name=&quot;Subject&quot;&gt;&lt;separator text=&quot;&quot;&gt;&lt;/separator&gt;&lt;format text=&quot;&quot;&gt;&lt;/format&gt;&lt;/value&gt;&lt;/fileName&gt;&lt;/PDF&gt;&lt;/send&gt;&lt;send profileUID=&quot;2006120514215842576656&quot;&gt;&lt;PDF&gt;&lt;fileName&gt;&lt;value type=&quot;OawBookmark&quot; name=&quot;Subject&quot;&gt;&lt;separator text=&quot;&quot;&gt;&lt;/separator&gt;&lt;format text=&quot;&quot;&gt;&lt;/format&gt;&lt;/value&gt;&lt;/fileName&gt;&lt;keywords&gt;&lt;/keywords&gt;&lt;author&gt;&lt;value type=&quot;OawDocProperty&quot; name=&quot;Company.Company&quot;&gt;&lt;separator text=&quot;&quot;&gt;&lt;/separator&gt;&lt;format text=&quot;&quot;&gt;&lt;/format&gt;&lt;/value&gt;&lt;/author&gt;&lt;subject&gt;&lt;value type=&quot;OawDocVar&quot; name=&quot;BM_DocumentSubject&quot;&gt;&lt;separator text=&quot;&quot;&gt;&lt;/separator&gt;&lt;format text=&quot;&quot;&gt;&lt;/format&gt;&lt;/value&gt;&lt;/subject&gt;&lt;title&gt;&lt;value type=&quot;OawLanguage&quot; name=&quot;Template.Letter&quot;&gt;&lt;separator text=&quot;&quot;&gt;&lt;/separator&gt;&lt;format text=&quot;&quot;&gt;&lt;/format&gt;&lt;/value&gt;&lt;/title&gt;&lt;/PDF&gt;&lt;mail&gt;&lt;to&gt;&lt;value type=&quot;OawDocProperty&quot; name=&quot;Receipient.EMail&quot;&gt;&lt;separator text=&quot;&quot;&gt;&lt;/separator&gt;&lt;format text=&quot;&quot;&gt;&lt;/format&gt;&lt;/value&gt;&lt;/to&gt;&lt;cc&gt;&lt;/cc&gt;&lt;bcc&gt;&lt;/bcc&gt;&lt;subject&gt;&lt;value type=&quot;OawBookmark&quot; name=&quot;Subject&quot;&gt;&lt;separator text=&quot;&quot;&gt;&lt;/separator&gt;&lt;format text=&quot;&quot;&gt;&lt;/format&gt;&lt;/value&gt;&lt;/subject&gt;&lt;body&gt;&lt;value type=&quot;OawBookmark&quot; name=&quot;RecipientIntroduction&quot;&gt;&lt;separator text=&quot;%CrLf%%CrLf%&quot;&gt;&lt;/separator&gt;&lt;format text=&quot;&quot;&gt;&lt;/format&gt;&lt;/value&gt;&lt;value type=&quot;OawLanguage&quot; name=&quot;Email.Text01&quot;&gt;&lt;separator text=&quot;&quot;&gt;&lt;/separator&gt;&lt;format text=&quot;&quot;&gt;&lt;/format&gt;&lt;/value&gt;&lt;value type=&quot;OawBookmark&quot; name=&quot;Subject&quot;&gt;&lt;separator text=&quot;&quot;&gt;&lt;/separator&gt;&lt;format text=&quot;&quot;&gt;&lt;/format&gt;&lt;/value&gt;&lt;value type=&quot;OawLanguage&quot; name=&quot;Email.Text02&quot;&gt;&lt;separator text=&quot;%CrLf%%CrLf%&quot;&gt;&lt;/separator&gt;&lt;format text=&quot;&quot;&gt;&lt;/format&gt;&lt;/value&gt;&lt;value type=&quot;OawBookmark&quot; name=&quot;RecipientClosing&quot;&gt;&lt;separator text=&quot;%CrLf%%CrLf%&quot;&gt;&lt;/separator&gt;&lt;format text=&quot;&quot;&gt;&lt;/format&gt;&lt;/value&gt;&lt;value type=&quot;OawDocProperty&quot; name=&quot;Signature1.Name&quot;&gt;&lt;separator text=&quot;%CrLf%&quot;&gt;&lt;/separator&gt;&lt;format text=&quot;&quot;&gt;&lt;/format&gt;&lt;/value&gt;&lt;value type=&quot;OawDocProperty&quot; name=&quot;Signature1.Function&quot;&gt;&lt;separator text=&quot;%CrLf%%CrLf%&quot;&gt;&lt;/separator&gt;&lt;format text=&quot;&quot;&gt;&lt;/format&gt;&lt;/value&gt;&lt;value type=&quot;OawDocProperty&quot; name=&quot;Company.Company&quot;&gt;&lt;separator text=&quot;%CrLf%&quot;&gt;&lt;/separator&gt;&lt;format text=&quot;&quot;&gt;&lt;/format&gt;&lt;/value&gt;&lt;value type=&quot;OawDocProperty&quot; name=&quot;Company.Address1&quot;&gt;&lt;separator text=&quot;%CrLf%&quot;&gt;&lt;/separator&gt;&lt;format text=&quot;&quot;&gt;&lt;/format&gt;&lt;/value&gt;&lt;value type=&quot;OawDocProperty&quot; name=&quot;Company.Address2&quot;&gt;&lt;separator text=&quot;%CrLf%&quot;&gt;&lt;/separator&gt;&lt;format text=&quot;&quot;&gt;&lt;/format&gt;&lt;/value&gt;&lt;value type=&quot;OawDocProperty&quot; name=&quot;Company.Address3&quot;&gt;&lt;separator text=&quot;%CrLf%&quot;&gt;&lt;/separator&gt;&lt;format text=&quot;&quot;&gt;&lt;/format&gt;&lt;/value&gt;&lt;value type=&quot;OawDocProperty&quot; name=&quot;Company.Address4&quot;&gt;&lt;separator text=&quot;%CrLf%&quot;&gt;&lt;/separator&gt;&lt;format text=&quot;&quot;&gt;&lt;/format&gt;&lt;/value&gt;&lt;value type=&quot;OawDocProperty&quot; name=&quot;Company.Address5&quot;&gt;&lt;separator text=&quot;%CrLf%&quot;&gt;&lt;/separator&gt;&lt;format text=&quot;&quot;&gt;&lt;/format&gt;&lt;/value&gt;&lt;value type=&quot;OawDocProperty&quot; name=&quot;Company.Address6&quot;&gt;&lt;separator text=&quot;%CrLf%&quot;&gt;&lt;/separator&gt;&lt;format text=&quot;&quot;&gt;&lt;/format&gt;&lt;/value&gt;&lt;value type=&quot;text&quot;&gt;=========================&lt;separator text=&quot;%CrLf%&quot;&gt;&lt;/separator&gt;&lt;format text=&quot;&quot;&gt;&lt;/format&gt;&lt;/value&gt;&lt;value type=&quot;OawLanguage&quot; name=&quot;Email.TextDisclaimer&quot;&gt;&lt;separator text=&quot;%CrLf%&quot;&gt;&lt;/separator&gt;&lt;format text=&quot;&quot;&gt;&lt;/format&gt;&lt;/value&gt;&lt;value type=&quot;text&quot;&gt;http://www.officeatwork.com&lt;separator text=&quot;%CrLf%&quot;&gt;&lt;/separator&gt;&lt;format text=&quot;&quot;&gt;&lt;/format&gt;&lt;/value&gt;&lt;value type=&quot;text&quot;&gt;=========================&lt;separator text=&quot;%CrLf%&quot;&gt;&lt;/separator&gt;&lt;format text=&quot;&quot;&gt;&lt;/format&gt;&lt;/value&gt;&lt;/body&gt;&lt;/mail&gt;&lt;/send&gt;&lt;send profileUID=&quot;2006120514241910601803&quot;&gt;&lt;PDF&gt;&lt;title&gt;&lt;value type=&quot;OawLanguage&quot; name=&quot;Template.Letter&quot;&gt;&lt;separator text=&quot;&quot;&gt;&lt;/separator&gt;&lt;format text=&quot;&quot;&gt;&lt;/format&gt;&lt;/value&gt;&lt;/title&gt;&lt;subject&gt;&lt;value type=&quot;OawDocVar&quot; name=&quot;BM_DocumentSubject&quot;&gt;&lt;separator text=&quot;&quot;&gt;&lt;/separator&gt;&lt;format text=&quot;&quot;&gt;&lt;/format&gt;&lt;/value&gt;&lt;/subject&gt;&lt;author&gt;&lt;value type=&quot;OawDocProperty&quot; name=&quot;Company.Company&quot;&gt;&lt;separator text=&quot;&quot;&gt;&lt;/separator&gt;&lt;format text=&quot;&quot;&gt;&lt;/format&gt;&lt;/value&gt;&lt;/author&gt;&lt;keywords&gt;&lt;/keywords&gt;&lt;fileName&gt;&lt;value type=&quot;OawBookmark&quot; name=&quot;Subject&quot;&gt;&lt;separator text=&quot;&quot;&gt;&lt;/separator&gt;&lt;format text=&quot;&quot;&gt;&lt;/format&gt;&lt;/value&gt;&lt;/fileName&gt;&lt;/PDF&gt;&lt;mail&gt;&lt;to&gt;&lt;value type=&quot;OawDocProperty&quot; name=&quot;Receipient.EMail&quot;&gt;&lt;separator text=&quot;&quot;&gt;&lt;/separator&gt;&lt;format text=&quot;&quot;&gt;&lt;/format&gt;&lt;/value&gt;&lt;/to&gt;&lt;cc&gt;&lt;/cc&gt;&lt;bcc&gt;&lt;/bcc&gt;&lt;subject&gt;&lt;value type=&quot;OawBookmark&quot; name=&quot;Subject&quot;&gt;&lt;separator text=&quot;&quot;&gt;&lt;/separator&gt;&lt;format text=&quot;&quot;&gt;&lt;/format&gt;&lt;/value&gt;&lt;/subject&gt;&lt;body&gt;&lt;value type=&quot;OawBookmark&quot; name=&quot;RecipientIntroduction&quot;&gt;&lt;separator text=&quot;%CrLf%%CrLf%&quot;&gt;&lt;/separator&gt;&lt;format text=&quot;&quot;&gt;&lt;/format&gt;&lt;/value&gt;&lt;value type=&quot;OawLanguage&quot; name=&quot;Email.Text01&quot;&gt;&lt;separator text=&quot;&quot;&gt;&lt;/separator&gt;&lt;format text=&quot;&quot;&gt;&lt;/format&gt;&lt;/value&gt;&lt;value type=&quot;OawBookmark&quot; name=&quot;Subject&quot;&gt;&lt;separator text=&quot;&quot;&gt;&lt;/separator&gt;&lt;format text=&quot;&quot;&gt;&lt;/format&gt;&lt;/value&gt;&lt;value type=&quot;OawLanguage&quot; name=&quot;Email.Text02&quot;&gt;&lt;separator text=&quot;%CrLf%%CrLf%&quot;&gt;&lt;/separator&gt;&lt;format text=&quot;&quot;&gt;&lt;/format&gt;&lt;/value&gt;&lt;value type=&quot;OawBookmark&quot; name=&quot;RecipientClosing&quot;&gt;&lt;separator text=&quot;%CrLf%%CrLf%&quot;&gt;&lt;/separator&gt;&lt;format text=&quot;&quot;&gt;&lt;/format&gt;&lt;/value&gt;&lt;value type=&quot;OawDocProperty&quot; name=&quot;Signature1.Name&quot;&gt;&lt;separator text=&quot;%CrLf%&quot;&gt;&lt;/separator&gt;&lt;format text=&quot;&quot;&gt;&lt;/format&gt;&lt;/value&gt;&lt;value type=&quot;OawDocProperty&quot; name=&quot;Signature1.Function&quot;&gt;&lt;separator text=&quot;%CrLf%%CrLf%&quot;&gt;&lt;/separator&gt;&lt;format text=&quot;&quot;&gt;&lt;/format&gt;&lt;/value&gt;&lt;value type=&quot;OawDocProperty&quot; name=&quot;Company.Company&quot;&gt;&lt;separator text=&quot;%CrLf%&quot;&gt;&lt;/separator&gt;&lt;format text=&quot;&quot;&gt;&lt;/format&gt;&lt;/value&gt;&lt;value type=&quot;OawDocProperty&quot; name=&quot;Company.Address1&quot;&gt;&lt;separator text=&quot;%CrLf%&quot;&gt;&lt;/separator&gt;&lt;format text=&quot;&quot;&gt;&lt;/format&gt;&lt;/value&gt;&lt;value type=&quot;OawDocProperty&quot; name=&quot;Company.Address2&quot;&gt;&lt;separator text=&quot;%CrLf%&quot;&gt;&lt;/separator&gt;&lt;format text=&quot;&quot;&gt;&lt;/format&gt;&lt;/value&gt;&lt;value type=&quot;OawDocProperty&quot; name=&quot;Company.Address3&quot;&gt;&lt;separator text=&quot;%CrLf%&quot;&gt;&lt;/separator&gt;&lt;format text=&quot;&quot;&gt;&lt;/format&gt;&lt;/value&gt;&lt;value type=&quot;OawDocProperty&quot; name=&quot;Company.Address4&quot;&gt;&lt;separator text=&quot;%CrLf%&quot;&gt;&lt;/separator&gt;&lt;format text=&quot;&quot;&gt;&lt;/format&gt;&lt;/value&gt;&lt;value type=&quot;OawDocProperty&quot; name=&quot;Company.Address5&quot;&gt;&lt;separator text=&quot;%CrLf%&quot;&gt;&lt;/separator&gt;&lt;format text=&quot;&quot;&gt;&lt;/format&gt;&lt;/value&gt;&lt;value type=&quot;OawDocProperty&quot; name=&quot;Company.Address6&quot;&gt;&lt;separator text=&quot;%CrLf%&quot;&gt;&lt;/separator&gt;&lt;format text=&quot;&quot;&gt;&lt;/format&gt;&lt;/value&gt;&lt;value type=&quot;text&quot;&gt;=========================&lt;separator text=&quot;%CrLf%&quot;&gt;&lt;/separator&gt;&lt;format text=&quot;&quot;&gt;&lt;/format&gt;&lt;/value&gt;&lt;value type=&quot;OawLanguage&quot; name=&quot;Email.TextDisclaimer&quot;&gt;&lt;separator text=&quot;%CrLf%&quot;&gt;&lt;/separator&gt;&lt;format text=&quot;&quot;&gt;&lt;/format&gt;&lt;/value&gt;&lt;value type=&quot;text&quot;&gt;http://www.officeatwork.com&lt;separator text=&quot;%CrLf%&quot;&gt;&lt;/separator&gt;&lt;format text=&quot;&quot;&gt;&lt;/format&gt;&lt;/value&gt;&lt;value type=&quot;text&quot;&gt;=========================&lt;separator text=&quot;%CrLf%&quot;&gt;&lt;/separator&gt;&lt;format text=&quot;&quot;&gt;&lt;/format&gt;&lt;/value&gt;&lt;/body&gt;&lt;/mail&gt;&lt;/send&gt;&lt;send profileUID=&quot;2006121210395821292110&quot;&gt;&lt;mail&gt;&lt;to&gt;&lt;value type=&quot;OawDocProperty&quot; name=&quot;Receipient.EMail&quot;&gt;&lt;separator text=&quot;&quot;&gt;&lt;/separator&gt;&lt;format text=&quot;&quot;&gt;&lt;/format&gt;&lt;/value&gt;&lt;/to&gt;&lt;cc&gt;&lt;/cc&gt;&lt;bcc&gt;&lt;/bcc&gt;&lt;body&gt;&lt;/body&gt;&lt;subject&gt;&lt;value type=&quot;OawBookmark&quot; name=&quot;Subject&quot;&gt;&lt;separator text=&quot;&quot;&gt;&lt;/separator&gt;&lt;format text=&quot;&quot;&gt;&lt;/format&gt;&lt;/value&gt;&lt;/subject&gt;&lt;/mail&gt;&lt;word&gt;&lt;keywords&gt;&lt;/keywords&gt;&lt;author&gt;&lt;value type=&quot;OawDocProperty&quot; name=&quot;Author.Name&quot;&gt;&lt;separator text=&quot;&quot;&gt;&lt;/separator&gt;&lt;format text=&quot;&quot;&gt;&lt;/format&gt;&lt;/value&gt;&lt;/author&gt;&lt;manager&gt;&lt;value type=&quot;OawDocProperty&quot; name=&quot;Contactperson.Name&quot;&gt;&lt;separator text=&quot;&quot;&gt;&lt;/separator&gt;&lt;format text=&quot;&quot;&gt;&lt;/format&gt;&lt;/value&gt;&lt;/manager&gt;&lt;company&gt;&lt;value type=&quot;OawDocProperty&quot; name=&quot;Organisation.Departement&quot;&gt;&lt;separator text=&quot;&quot;&gt;&lt;/separator&gt;&lt;format text=&quot;&quot;&gt;&lt;/format&gt;&lt;/value&gt;&lt;/company&gt;&lt;title&gt;&lt;value type=&quot;OawBookmark&quot; name=&quot;ContentType&quot;&gt;&lt;separator text=&quot;&quot;&gt;&lt;/separator&gt;&lt;format text=&quot;&quot;&gt;&lt;/format&gt;&lt;/value&gt;&lt;/title&gt;&lt;subject&gt;&lt;value type=&quot;OawBookmark&quot; name=&quot;Subject&quot;&gt;&lt;separator text=&quot;&quot;&gt;&lt;/separator&gt;&lt;format text=&quot;&quot;&gt;&lt;/format&gt;&lt;/value&gt;&lt;/subject&gt;&lt;fileName&gt;&lt;value type=&quot;OawBookmark&quot; name=&quot;Subject&quot;&gt;&lt;separator text=&quot;&quot;&gt;&lt;/separator&gt;&lt;format text=&quot;&quot;&gt;&lt;/format&gt;&lt;/value&gt;&lt;/fileName&gt;&lt;/word&gt;&lt;PDF&gt;&lt;keywords&gt;&lt;/keywords&gt;&lt;author&gt;&lt;value type=&quot;OawDocProperty&quot; name=&quot;Author.Name&quot;&gt;&lt;separator text=&quot;&quot;&gt;&lt;/separator&gt;&lt;format text=&quot;&quot;&gt;&lt;/format&gt;&lt;/value&gt;&lt;/author&gt;&lt;manager&gt;&lt;value type=&quot;OawDocProperty&quot; name=&quot;Contactperson.Name&quot;&gt;&lt;separator text=&quot;&quot;&gt;&lt;/separator&gt;&lt;format text=&quot;&quot;&gt;&lt;/format&gt;&lt;/value&gt;&lt;/manager&gt;&lt;company&gt;&lt;value type=&quot;OawDocProperty&quot; name=&quot;Organisation.Departement&quot;&gt;&lt;separator text=&quot;&quot;&gt;&lt;/separator&gt;&lt;format text=&quot;&quot;&gt;&lt;/format&gt;&lt;/value&gt;&lt;/company&gt;&lt;title&gt;&lt;value type=&quot;OawBookmark&quot; name=&quot;ContentType&quot;&gt;&lt;separator text=&quot;&quot;&gt;&lt;/separator&gt;&lt;format text=&quot;&quot;&gt;&lt;/format&gt;&lt;/value&gt;&lt;/title&gt;&lt;subject&gt;&lt;value type=&quot;OawBookmark&quot; name=&quot;Subject&quot;&gt;&lt;separator text=&quot;&quot;&gt;&lt;/separator&gt;&lt;format text=&quot;&quot;&gt;&lt;/format&gt;&lt;/value&gt;&lt;/subject&gt;&lt;fileName&gt;&lt;value type=&quot;OawBookmark&quot; name=&quot;Subject&quot;&gt;&lt;separator text=&quot;&quot;&gt;&lt;/separator&gt;&lt;format text=&quot;&quot;&gt;&lt;/format&gt;&lt;/value&gt;&lt;/fileName&gt;&lt;/PDF&gt;&lt;/send&gt;&lt;save profileUID=&quot;2006121210441235887611&quot;&gt;&lt;word&gt;&lt;keywords&gt;&lt;/keywords&gt;&lt;manager&gt;&lt;value type=&quot;OawDocProperty&quot; name=&quot;Contactperson.Name&quot;&gt;&lt;separator text=&quot;&quot;&gt;&lt;/separator&gt;&lt;format text=&quot;&quot;&gt;&lt;/format&gt;&lt;/value&gt;&lt;/manager&gt;&lt;author&gt;&lt;value type=&quot;OawDocProperty&quot; name=&quot;Author.Name&quot;&gt;&lt;separator text=&quot;&quot;&gt;&lt;/separator&gt;&lt;format text=&quot;&quot;&gt;&lt;/format&gt;&lt;/value&gt;&lt;/author&gt;&lt;company&gt;&lt;value type=&quot;OawDocProperty&quot; name=&quot;Organisation.Departement&quot;&gt;&lt;separator text=&quot;&quot;&gt;&lt;/separator&gt;&lt;format text=&quot;&quot;&gt;&lt;/format&gt;&lt;/value&gt;&lt;/company&gt;&lt;title&gt;&lt;value type=&quot;OawBookmark&quot; name=&quot;ContentType&quot;&gt;&lt;separator text=&quot;&quot;&gt;&lt;/separator&gt;&lt;format text=&quot;&quot;&gt;&lt;/format&gt;&lt;/value&gt;&lt;/title&gt;&lt;subject&gt;&lt;value type=&quot;OawBookmark&quot; name=&quot;Subject&quot;&gt;&lt;separator text=&quot;&quot;&gt;&lt;/separator&gt;&lt;format text=&quot;&quot;&gt;&lt;/format&gt;&lt;/value&gt;&lt;/subject&gt;&lt;fileName&gt;&lt;value type=&quot;OawBookmark&quot; name=&quot;Subject&quot;&gt;&lt;separator text=&quot;&quot;&gt;&lt;/separator&gt;&lt;format text=&quot;&quot;&gt;&lt;/format&gt;&lt;/value&gt;&lt;/fileName&gt;&lt;/word&gt;&lt;PDF&gt;&lt;keywords&gt;&lt;/keywords&gt;&lt;manager&gt;&lt;value type=&quot;OawDocProperty&quot; name=&quot;Contactperson.Name&quot;&gt;&lt;separator text=&quot;&quot;&gt;&lt;/separator&gt;&lt;format text=&quot;&quot;&gt;&lt;/format&gt;&lt;/value&gt;&lt;/manager&gt;&lt;author&gt;&lt;value type=&quot;OawDocProperty&quot; name=&quot;Author.Name&quot;&gt;&lt;separator text=&quot;&quot;&gt;&lt;/separator&gt;&lt;format text=&quot;&quot;&gt;&lt;/format&gt;&lt;/value&gt;&lt;/author&gt;&lt;company&gt;&lt;value type=&quot;OawDocProperty&quot; name=&quot;Organisation.Departement&quot;&gt;&lt;separator text=&quot;&quot;&gt;&lt;/separator&gt;&lt;format text=&quot;&quot;&gt;&lt;/format&gt;&lt;/value&gt;&lt;/company&gt;&lt;title&gt;&lt;value type=&quot;OawBookmark&quot; name=&quot;ContentType&quot;&gt;&lt;separator text=&quot;&quot;&gt;&lt;/separator&gt;&lt;format text=&quot;&quot;&gt;&lt;/format&gt;&lt;/value&gt;&lt;/title&gt;&lt;subject&gt;&lt;value type=&quot;OawBookmark&quot; name=&quot;Subject&quot;&gt;&lt;separator text=&quot;&quot;&gt;&lt;/separator&gt;&lt;format text=&quot;&quot;&gt;&lt;/format&gt;&lt;/value&gt;&lt;/subject&gt;&lt;fileName&gt;&lt;value type=&quot;OawBookmark&quot; name=&quot;Subject&quot;&gt;&lt;separator text=&quot;&quot;&gt;&lt;/separator&gt;&lt;format text=&quot;&quot;&gt;&lt;/format&gt;&lt;/value&gt;&lt;/fileName&gt;&lt;/PDF&gt;&lt;/save&gt;&lt;/OawOMS&gt;_x000d_"/>
    <w:docVar w:name="oawPaperSize" w:val="7"/>
    <w:docVar w:name="OawPrint.2006120711380151760646" w:val="&lt;source&gt;&lt;documentProperty UID=&quot;2003060614150123456789&quot;&gt;&lt;SQL&gt;SELECT Value, UID FROM Data WHERE LCID = '%WhereLCID%';&lt;/SQL&gt;&lt;OawDocProperty name=&quot;Outputprofile.ExternalSignature&quot; field=&quot;Outputprofile.ExternalSignature&quot;/&gt;&lt;/documentProperty&gt;&lt;/source&gt;"/>
    <w:docVar w:name="OawPrint.2010071914505949584758" w:val="&lt;source&gt;&lt;documentProperty UID=&quot;2003060614150123456789&quot;&gt;&lt;SQL&gt;SELECT Value, UID FROM Data WHERE LCID = '%WhereLCID%';&lt;/SQL&gt;&lt;OawDocProperty name=&quot;Outputprofile.Internal&quot; field=&quot;Outputprofile.Internal&quot;/&gt;&lt;/documentProperty&gt;&lt;/source&gt;"/>
    <w:docVar w:name="OawPrint.2010071914510808109584" w:val="&lt;source&gt;&lt;documentProperty UID=&quot;2003060614150123456789&quot;&gt;&lt;SQL&gt;SELECT Value, UID FROM Data WHERE LCID = '%WhereLCID%';&lt;/SQL&gt;&lt;OawDocProperty name=&quot;Outputprofile.Internal&quot; field=&quot;Outputprofile.Internal&quot;/&gt;&lt;/documentProperty&gt;&lt;/source&gt;"/>
    <w:docVar w:name="OawPrint.2010071914515554119854" w:val="&lt;source&gt;&lt;documentProperty UID=&quot;2003060614150123456789&quot;&gt;&lt;SQL&gt;SELECT Value, UID FROM Data WHERE LCID = '%WhereLCID%';&lt;/SQL&gt;&lt;OawDocProperty name=&quot;Outputprofile.Internal&quot; field=&quot;Outputprofile.Internal&quot;/&gt;&lt;/documentProperty&gt;&lt;/source&gt;"/>
    <w:docVar w:name="OawPrint.2010071914543648299648" w:val="&lt;source&gt;&lt;documentProperty UID=&quot;2003060614150123456789&quot;&gt;&lt;SQL&gt;SELECT Value, UID FROM Data WHERE LCID = '%WhereLCID%';&lt;/SQL&gt;&lt;OawDocProperty name=&quot;Outputprofile.External&quot; field=&quot;Outputprofile.External&quot;/&gt;&lt;/documentProperty&gt;&lt;/source&gt;"/>
    <w:docVar w:name="OawPrint.2010071914584326300121" w:val="&lt;source&gt;&lt;documentProperty UID=&quot;2003060614150123456789&quot;&gt;&lt;SQL&gt;SELECT Value, UID FROM Data WHERE LCID = '%WhereLCID%';&lt;/SQL&gt;&lt;OawDocProperty name=&quot;Outputprofile.External&quot; field=&quot;Outputprofile.External&quot;/&gt;&lt;/documentProperty&gt;&lt;/source&gt;"/>
    <w:docVar w:name="OawPrint.2010071914585275568157" w:val="&lt;source&gt;&lt;documentProperty UID=&quot;2003060614150123456789&quot;&gt;&lt;SQL&gt;SELECT Value, UID FROM Data WHERE LCID = '%WhereLCID%';&lt;/SQL&gt;&lt;OawDocProperty name=&quot;Outputprofile.External&quot; field=&quot;Outputprofile.External&quot;/&gt;&lt;/documentProperty&gt;&lt;/source&gt;"/>
    <w:docVar w:name="OawPrinterTray.2003010711185094343750537" w:val="document.firstpage:=2004040215283940034110;document.otherpages:=2004040215283940034110;"/>
    <w:docVar w:name="OawPrinterTray.2004040214370529854396" w:val="document.firstpage:=2003061718064858105452;document.otherpages:=2003061718064858105452;"/>
    <w:docVar w:name="OawPrinterTray.2006120514062149532222" w:val="document.firstpage:=2003061718080779000241;document.otherpages:=2003061718080779000241;"/>
    <w:docVar w:name="OawPrinterTray.2006120514073882160728" w:val="document.firstpage:=2003061718064858105452;document.otherpages:=2003061718064858105452;"/>
    <w:docVar w:name="OawPrinterTray.2006120711380151760646" w:val="document.firstpage:=2003061718080779000241;document.otherpages:=2003061718080779000241;"/>
    <w:docVar w:name="OawPrinterTray.2010071914505949584758" w:val="document.firstpage:=2003061718080779000241;document.otherpages:=2003061718080779000241;"/>
    <w:docVar w:name="OawPrinterTray.2010071914510808109584" w:val="document.firstpage:=2010071914442260920131;document.otherpages:=2010071914442260920131;"/>
    <w:docVar w:name="OawPrinterTray.2010071914515554119854" w:val="document.firstpage:=2010071914525983794155;document.otherpages:=2010071914525983794155;"/>
    <w:docVar w:name="OawPrinterTray.2010071914543648299648" w:val="document.firstpage:=2003061718080779000241;document.otherpages:=2003061718080779000241;"/>
    <w:docVar w:name="OawPrinterTray.2010071914584326300121" w:val="document.firstpage:=2010071914442260920131;document.otherpages:=2010071914442260920131;"/>
    <w:docVar w:name="OawPrinterTray.2010071914585275568157" w:val="document.firstpage:=2010071914525983794155;document.otherpages:=2010071914525983794155;"/>
    <w:docVar w:name="OawPrinterTray.3" w:val="document.firstpage:=2003061718080779000241;document.otherpages:=2003061718080779000241;"/>
    <w:docVar w:name="OawPrinterTray.4" w:val="document.firstpage:=2003061718064858105452;document.otherpages:=2003061718064858105452;"/>
    <w:docVar w:name="OawPrintRestore.2006120711380151760646" w:val="&lt;source&gt;&lt;documentProperty UID=&quot;&quot;&gt;&lt;Fields List=&quot;&quot;/&gt;&lt;OawDocProperty name=&quot;Outputprofile.ExternalSignature&quot; field=&quot;&quot;/&gt;&lt;/documentProperty&gt;&lt;/source&gt;"/>
    <w:docVar w:name="OawPrintRestore.2010071914505949584758" w:val="&lt;source&gt;&lt;documentProperty UID=&quot;&quot;&gt;&lt;Fields List=&quot;&quot;/&gt;&lt;OawDocProperty name=&quot;Outputprofile.Internal&quot; field=&quot;&quot;/&gt;&lt;/documentProperty&gt;&lt;/source&gt;"/>
    <w:docVar w:name="OawPrintRestore.2010071914510808109584" w:val="&lt;source&gt;&lt;documentProperty UID=&quot;&quot;&gt;&lt;Fields List=&quot;&quot;/&gt;&lt;OawDocProperty name=&quot;Outputprofile.Internal&quot; field=&quot;&quot;/&gt;&lt;/documentProperty&gt;&lt;/source&gt;"/>
    <w:docVar w:name="OawPrintRestore.2010071914515554119854" w:val="&lt;source&gt;&lt;documentProperty UID=&quot;&quot;&gt;&lt;Fields List=&quot;&quot;/&gt;&lt;OawDocProperty name=&quot;Outputprofile.Internal&quot; field=&quot;&quot;/&gt;&lt;/documentProperty&gt;&lt;/source&gt;"/>
    <w:docVar w:name="OawPrintRestore.2010071914543648299648" w:val="&lt;source&gt;&lt;documentProperty UID=&quot;&quot;&gt;&lt;Fields List=&quot;&quot;/&gt;&lt;OawDocProperty name=&quot;Outputprofile.External&quot; field=&quot;&quot;/&gt;&lt;/documentProperty&gt;&lt;/source&gt;"/>
    <w:docVar w:name="OawPrintRestore.2010071914584326300121" w:val="&lt;source&gt;&lt;documentProperty UID=&quot;&quot;&gt;&lt;Fields List=&quot;&quot;/&gt;&lt;OawDocProperty name=&quot;Outputprofile.External&quot; field=&quot;&quot;/&gt;&lt;/documentProperty&gt;&lt;/source&gt;"/>
    <w:docVar w:name="OawPrintRestore.2010071914585275568157" w:val="&lt;source&gt;&lt;documentProperty UID=&quot;&quot;&gt;&lt;Fields List=&quot;&quot;/&gt;&lt;OawDocProperty name=&quot;Outputprofile.External&quot; field=&quot;&quot;/&gt;&lt;/documentProperty&gt;&lt;/source&gt;"/>
    <w:docVar w:name="OawProjectID" w:val="luchmaster"/>
    <w:docVar w:name="OawRecipients" w:val="&lt;Recipients&gt;&lt;Recipient&gt;&lt;UID&gt;2019082613013338122339&lt;/UID&gt;&lt;IDName&gt;Empfänger&lt;/IDName&gt;&lt;RecipientPlainUnchanged&gt;-1&lt;/RecipientPlainUnchanged&gt;&lt;RecipientActive&gt;-1&lt;/RecipientActive&gt;&lt;RecipientIcon&gt;Contact&lt;/RecipientIcon&gt;&lt;MappingTableLabel&gt;&lt;/MappingTableLabel&gt;&lt;MappingTableActive&gt;&lt;/MappingTableActive&gt;&lt;DeliveryOption&gt;&lt;/DeliveryOption&gt;&lt;DeliveryOption2&gt;&lt;/DeliveryOption2&gt;&lt;Company&gt;&lt;/Company&gt;&lt;Department&gt;&lt;/Department&gt;&lt;Title&gt;&lt;/Title&gt;&lt;FirstName&gt;&lt;/FirstName&gt;&lt;MiddleName&gt;&lt;/MiddleName&gt;&lt;LastName&gt;&lt;/LastName&gt;&lt;Suffix&gt;&lt;/Suffix&gt;&lt;FullName&gt;&lt;/FullName&gt;&lt;JobTitle&gt;&lt;/JobTitle&gt;&lt;AddressStreet&gt;&lt;/AddressStreet&gt;&lt;AddressZIP&gt;&lt;/AddressZIP&gt;&lt;AddressCity&gt;&lt;/AddressCity&gt;&lt;Address&gt;&lt;/Address&gt;&lt;CompleteAddress&gt;&lt;/CompleteAddress&gt;&lt;AddressSingleLine&gt;&lt;/AddressSingleLine&gt;&lt;Telephone&gt;&lt;/Telephone&gt;&lt;Fax&gt;&lt;/Fax&gt;&lt;EMail&gt;&lt;/EMail&gt;&lt;CopyTo&gt;&lt;/CopyTo&gt;&lt;Introduction&gt;%SelectionStart%Sehr geehrte Damen und Herren%SelectionEnd%&lt;/Introduction&gt;&lt;Closing&gt;Freundliche Grüsse&lt;/Closing&gt;&lt;FormattedFullAddress&gt;&lt;/FormattedFullAddress&gt;&lt;CompleteAddressImported&gt;&lt;/CompleteAddressImported&gt;&lt;BBZ.SchülerAnrede&gt;&lt;/BBZ.SchülerAnrede&gt;&lt;BBZ.SchülerVorname&gt;&lt;/BBZ.SchülerVorname&gt;&lt;BBZ.SchülerName&gt;&lt;/BBZ.SchülerName&gt;&lt;BBZ.SchülerName2&gt;&lt;/BBZ.SchülerName2&gt;&lt;BBZ.SchülerStrasse&gt;&lt;/BBZ.SchülerStrasse&gt;&lt;BBZ.SchülerPostfach&gt;&lt;/BBZ.SchülerPostfach&gt;&lt;BBZ.SchülerOrt&gt;&lt;/BBZ.SchülerOrt&gt;&lt;BBZ.SchülerPLZ&gt;&lt;/BBZ.SchülerPLZ&gt;&lt;BBZ.GebDatum&gt;&lt;/BBZ.GebDatum&gt;&lt;BBZ.Klasse&gt;&lt;/BBZ.Klasse&gt;&lt;BBZ.Ausbildung&gt;&lt;/BBZ.Ausbildung&gt;&lt;BBZ.Lehrende&gt;&lt;/BBZ.Lehrende&gt;&lt;BBZ.LBAnrede&gt;&lt;/BBZ.LBAnrede&gt;&lt;BBZ.LBName&gt;&lt;/BBZ.LBName&gt;&lt;BBZ.LBName2&gt;&lt;/BBZ.LBName2&gt;&lt;BBZ.LBVorname&gt;&lt;/BBZ.LBVorname&gt;&lt;BBZ.LBStrasse&gt;&lt;/BBZ.LBStrasse&gt;&lt;BBZ.LBPostfach&gt;&lt;/BBZ.LBPostfach&gt;&lt;BBZ.LBPLZ&gt;&lt;/BBZ.LBPLZ&gt;&lt;BBZ.LBOrt&gt;&lt;/BBZ.LBOrt&gt;&lt;BBZ.LBTelGeschaeft&gt;&lt;/BBZ.LBTelGeschaeft&gt;&lt;IntroductionImported&gt;&lt;/IntroductionImported&gt;&lt;/Recipient&gt;&lt;/Recipients&gt;_x000d_"/>
    <w:docVar w:name="OawSave.2004062216425255253277" w:val="&lt;source&gt;&lt;documentProperty UID=&quot;2003060614150123456789&quot;&gt;&lt;SQL&gt;SELECT Value, UID FROM Data WHERE LCID = '%WhereLCID%';&lt;/SQL&gt;&lt;OawDocProperty name=&quot;Outputprofile.Internal&quot; field=&quot;Outputprofile.Internal&quot;/&gt;&lt;/documentProperty&gt;&lt;/source&gt;"/>
    <w:docVar w:name="OawSave.2006120514401556040061" w:val="&lt;source&gt;&lt;documentProperty UID=&quot;2003060614150123456789&quot;&gt;&lt;SQL&gt;SELECT Value, UID FROM Data WHERE LCID = '%WhereLCID%';&lt;/SQL&gt;&lt;OawDocProperty name=&quot;Outputprofile.External&quot; field=&quot;Outputprofile.External&quot;/&gt;&lt;/documentProperty&gt;&lt;/source&gt;"/>
    <w:docVar w:name="OawSave.2006121210441235887611" w:val="&lt;source&gt;&lt;documentProperty UID=&quot;2003060614150123456789&quot;&gt;&lt;SQL&gt;SELECT Value, UID FROM Data WHERE LCID = '%WhereLCID%';&lt;/SQL&gt;&lt;OawDocProperty name=&quot;Outputprofile.ExternalSignature&quot; field=&quot;Outputprofile.ExternalSignature&quot;/&gt;&lt;/documentProperty&gt;&lt;/source&gt;"/>
    <w:docVar w:name="OawSaveRestore.2004062216425255253277" w:val="&lt;source&gt;&lt;documentProperty UID=&quot;&quot;&gt;&lt;Fields List=&quot;&quot;/&gt;&lt;OawDocProperty name=&quot;Outputprofile.Internal&quot; field=&quot;&quot;/&gt;&lt;/documentProperty&gt;&lt;/source&gt;"/>
    <w:docVar w:name="OawSaveRestore.2006120514401556040061" w:val="&lt;source&gt;&lt;documentProperty UID=&quot;&quot;&gt;&lt;Fields List=&quot;&quot;/&gt;&lt;OawDocProperty name=&quot;Outputprofile.External&quot; field=&quot;&quot;/&gt;&lt;/documentProperty&gt;&lt;/source&gt;"/>
    <w:docVar w:name="OawSaveRestore.2006121210441235887611" w:val="&lt;source&gt;&lt;documentProperty UID=&quot;&quot;&gt;&lt;Fields List=&quot;&quot;/&gt;&lt;OawDocProperty name=&quot;Outputprofile.ExternalSignature&quot; field=&quot;&quot;/&gt;&lt;/documentProperty&gt;&lt;/source&gt;"/>
    <w:docVar w:name="OawScriptor" w:val="&lt;?xml version=&quot;1.0&quot; encoding=&quot;ISO-8859-1&quot;?&gt;_x000d__x000a_&lt;scriptor xmlns:xsi=&quot;http://www.w3.org/2001/XMLSchema-instance&quot; xsi:noNamespaceSchemaLocation=&quot;Scriptor_1.xsd&quot; SchemaVersion=&quot;1&quot;&gt;&lt;/scriptor&gt;_x000d__x000a_"/>
    <w:docVar w:name="OawSelectedSource.200212191811121321310321301031x" w:val="&lt;empty/&gt;"/>
    <w:docVar w:name="OawSelectedSource.2002122010583847234010578" w:val="&lt;empty/&gt;"/>
    <w:docVar w:name="OawSelectedSource.2002122011014149059130932" w:val="&lt;empty/&gt;"/>
    <w:docVar w:name="OawSelectedSource.2003061115381095709037" w:val="&lt;empty/&gt;"/>
    <w:docVar w:name="OawSelectedSource.2003080714212273705547" w:val="0"/>
    <w:docVar w:name="OawSelectedSource.2004112217333376588294" w:val="0"/>
    <w:docVar w:name="OawSelectedSource.2006040509495284662868" w:val="&lt;empty/&gt;"/>
    <w:docVar w:name="OawSelectedSource.2010072016315072560894" w:val="&lt;empty/&gt;"/>
    <w:docVar w:name="OawSelectedSource.2016110913315368876110" w:val="&lt;empty/&gt;"/>
    <w:docVar w:name="OawSend.2003010711200895123470110" w:val="&lt;source&gt;&lt;documentProperty UID=&quot;2003060614150123456789&quot;&gt;&lt;SQL&gt;SELECT Value, UID FROM Data WHERE LCID = '%WhereLCID%';&lt;/SQL&gt;&lt;OawDocProperty name=&quot;Outputprofile.Internal&quot; field=&quot;Outputprofile.Internal&quot;/&gt;&lt;/documentProperty&gt;&lt;/source&gt;"/>
    <w:docVar w:name="OawSend.2006120514175878093883" w:val="&lt;source&gt;&lt;documentProperty UID=&quot;2003060614150123456789&quot;&gt;&lt;SQL&gt;SELECT Value, UID FROM Data WHERE LCID = '%WhereLCID%';&lt;/SQL&gt;&lt;OawDocProperty name=&quot;Outputprofile.External&quot; field=&quot;Outputprofile.External&quot;/&gt;&lt;/documentProperty&gt;&lt;/source&gt;"/>
    <w:docVar w:name="OawSend.2006121210395821292110" w:val="&lt;source&gt;&lt;documentProperty UID=&quot;2003060614150123456789&quot;&gt;&lt;SQL&gt;SELECT Value, UID FROM Data WHERE LCID = '%WhereLCID%';&lt;/SQL&gt;&lt;OawDocProperty name=&quot;Outputprofile.ExternalSignature&quot; field=&quot;Outputprofile.ExternalSignature&quot;/&gt;&lt;/documentProperty&gt;&lt;/source&gt;"/>
    <w:docVar w:name="OawSendRestore.2003010711200895123470110" w:val="&lt;source&gt;&lt;documentProperty UID=&quot;&quot;&gt;&lt;Fields List=&quot;&quot;/&gt;&lt;OawDocProperty name=&quot;Outputprofile.Internal&quot; field=&quot;&quot;/&gt;&lt;/documentProperty&gt;&lt;/source&gt;"/>
    <w:docVar w:name="OawSendRestore.2006120514175878093883" w:val="&lt;source&gt;&lt;documentProperty UID=&quot;&quot;&gt;&lt;Fields List=&quot;&quot;/&gt;&lt;OawDocProperty name=&quot;Outputprofile.External&quot; field=&quot;&quot;/&gt;&lt;/documentProperty&gt;&lt;/source&gt;"/>
    <w:docVar w:name="OawSendRestore.2006121210395821292110" w:val="&lt;source&gt;&lt;documentProperty UID=&quot;&quot;&gt;&lt;Fields List=&quot;&quot;/&gt;&lt;OawDocProperty name=&quot;Outputprofile.ExternalSignature&quot; field=&quot;&quot;/&gt;&lt;/documentProperty&gt;&lt;/source&gt;"/>
    <w:docVar w:name="OawTemplateProperties" w:val="password:=&lt;Semicolon/&gt;MnO`rrvnqc.=;jumpToFirstField:=1;dotReverenceRemove:=0;resizeA4Letter:=0;unpdateDocPropsOnNewOnly:=0;showAllNoteItems:=0;CharCodeChecked:=;CharCodeUnchecked:=;WizardSteps:=0|1;DocumentTitle:=T - A4 hoch;DisplayName:=W6 - H - LZ;ID:=;protectionType:=-1;"/>
    <w:docVar w:name="OawTemplatePropertiesXML" w:val="&lt;?xml version=&quot;1.0&quot;?&gt;_x000d_&lt;TemplateProperties&gt;&lt;RecipientFields&gt;&lt;Field UID=&quot;2008091113140639498668&quot; Label=&quot;&quot;/&gt;&lt;Field UID=&quot;2004031513575326984562&quot; Label=&quot;&quot;/&gt;&lt;Field UID=&quot;2004031514011258946758&quot; Label=&quot;&quot;/&gt;&lt;Field UID=&quot;2004031514034574120309&quot; Label=&quot;&quot;/&gt;&lt;Field UID=&quot;2004031181448127964532&quot; Label=&quot;&quot;/&gt;&lt;Field UID=&quot;2004031181449458765301&quot; Label=&quot;&quot;/&gt;&lt;/RecipientFields&gt;&lt;ProtectionType&gt;-1&lt;/ProtectionType&gt;&lt;Password&gt;&lt;/Password&gt;&lt;Validation&gt;&lt;/Validation&gt;&lt;/TemplateProperties&gt;_x000d_"/>
    <w:docVar w:name="OawTemplateVersion" w:val="12"/>
    <w:docVar w:name="OawTemplPropsCm" w:val="&lt;TemplPropsCm xmlns:xsi=&quot;http://www.w3.org/2001/XMLSchema-instance&quot; xsi:noNamespaceSchemaLocation=&quot;TemplPropsCm_1.xsd&quot; SchemaVersion=&quot;1&quot; TemplateID=&quot;&quot; TemplateVersion=&quot;&quot;&gt;_x000d_&lt;Bookmark Name=&quot;Text&quot; Label=&quot;&amp;lt;translate&amp;gt;SmartContent.Text&amp;lt;/translate&amp;gt;&quot;/&gt;_x000d_&lt;/TemplPropsCm&gt;"/>
    <w:docVar w:name="OawTemplPropsStm" w:val="&lt;TemplPropsStm xmlns:xsi=&quot;http://www.w3.org/2001/XMLSchema-instance&quot; xsi:noNamespaceSchemaLocation=&quot;TemplPropsStm_1.xsd&quot; SchemaVersion=&quot;1&quot; TemplateID=&quot;&quot; TemplateVersion=&quot;&quot;&gt;_x000d_&lt;Bookmark Name=&quot;Text&quot; Label=&quot;&amp;lt;translate&amp;gt;SmartTemplate.Text&amp;lt;/translate&amp;gt;&quot;/&gt;_x000d_&lt;/TemplPropsStm&gt;"/>
    <w:docVar w:name="officeatworkWordMasterTemplateConfiguration" w:val="&lt;!--Created with officeatwork--&gt;_x000d__x000a_&lt;WordMasterTemplateConfiguration&gt;_x000d__x000a_  &lt;LayoutSets /&gt;_x000d__x000a_  &lt;Pictures&gt;_x000d__x000a_    &lt;Picture Id=&quot;7eb0bb3a-c43c-446f-a921-de0b&quot; IdName=&quot;Logo&quot; IsSelected=&quot;False&quot; IsExpanded=&quot;True&quot;&gt;_x000d__x000a_      &lt;PageSetupSpecifics&gt;_x000d__x000a_        &lt;PageSetupSpecific IdName=&quot;A4H_LogoColor&quot; PaperSize=&quot;A4&quot; Orientation=&quot;Portrait&quot; IsSelected=&quot;false&quot;&gt;_x000d__x000a_          &lt;Source Value=&quot;[[MasterProperty(&amp;quot;Organisation&amp;quot;, &amp;quot;LogoColor&amp;quot;)]]&quot; /&gt;_x000d__x000a_          &lt;HorizontalPosition Relative=&quot;Page&quot; Alignment=&quot;Left&quot; Unit=&quot;cm&quot;&gt;0&lt;/HorizontalPosition&gt;_x000d__x000a_          &lt;VerticalPosition Relative=&quot;Page&quot; Alignment=&quot;Top&quot; Unit=&quot;cm&quot;&gt;0&lt;/VerticalPosition&gt;_x000d__x000a_          &lt;OutputProfileSpecifics&gt;_x000d__x000a_            &lt;OutputProfileSpecific Type=&quot;Print&quot; Id=&quot;2010071914505949584758&quot; /&gt;_x000d__x000a_            &lt;OutputProfileSpecific Type=&quot;Print&quot; Id=&quot;2010071914510808109584&quot; /&gt;_x000d__x000a_            &lt;OutputProfileSpecific Type=&quot;Print&quot; Id=&quot;2010071914515554119854&quot; /&gt;_x000d__x000a_            &lt;OutputProfileSpecific Type=&quot;Print&quot; Id=&quot;2010071914543648299648&quot; /&gt;_x000d__x000a_            &lt;OutputProfileSpecific Type=&quot;Print&quot; Id=&quot;2010071914584326300121&quot; /&gt;_x000d__x000a_            &lt;OutputProfileSpecific Type=&quot;Print&quot; Id=&quot;2010071914585275568157&quot; /&gt;_x000d__x000a_            &lt;OutputProfileSpecific Type=&quot;Print&quot; Id=&quot;2006120711380151760646&quot; /&gt;_x000d__x000a_            &lt;OutputProfileSpecific Type=&quot;Print&quot; Id=&quot;4&quot; /&gt;_x000d__x000a_            &lt;OutputProfileSpecific Type=&quot;Save&quot; Id=&quot;2006120514401556040061&quot; /&gt;_x000d__x000a_            &lt;OutputProfileSpecific Type=&quot;Save&quot; Id=&quot;2004062216425255253277&quot; /&gt;_x000d__x000a_            &lt;OutputProfileSpecific Type=&quot;Send&quot; Id=&quot;2003010711200895123470110&quot; /&gt;_x000d__x000a_            &lt;OutputProfileSpecific Type=&quot;Send&quot; Id=&quot;2006120514175878093883&quot; /&gt;_x000d__x000a_          &lt;/OutputProfileSpecifics&gt;_x000d__x000a_        &lt;/PageSetupSpecific&gt;_x000d__x000a_      &lt;/PageSetupSpecifics&gt;_x000d__x000a_    &lt;/Picture&gt;_x000d__x000a_    &lt;Picture Id=&quot;dfcb3621-5d45-4e40-af11-2f4f&quot; IdName=&quot;Zertifikat&quot; IsSelected=&quot;False&quot; IsExpanded=&quot;True&quot;&gt;_x000d__x000a_      &lt;PageSetupSpecifics&gt;_x000d__x000a_        &lt;PageSetupSpecific IdName=&quot;A4H_Zertifikate&quot; PaperSize=&quot;A4&quot; Orientation=&quot;Portrait&quot; IsSelected=&quot;true&quot;&gt;_x000d__x000a_          &lt;Source Value=&quot;[[MasterProperty(&amp;quot;Organisation&amp;quot;, &amp;quot;LogoZertifikate&amp;quot;)]]&quot; /&gt;_x000d__x000a_          &lt;HorizontalPosition Relative=&quot;Page&quot; Alignment=&quot;Left&quot; Unit=&quot;cm&quot;&gt;0&lt;/HorizontalPosition&gt;_x000d__x000a_          &lt;VerticalPosition Relative=&quot;Page&quot; Alignment=&quot;Top&quot; Unit=&quot;cm&quot;&gt;0&lt;/VerticalPosition&gt;_x000d__x000a_          &lt;OutputProfileSpecifics&gt;_x000d__x000a_            &lt;OutputProfileSpecific Type=&quot;Print&quot; Id=&quot;2010071914505949584758&quot; /&gt;_x000d__x000a_            &lt;OutputProfileSpecific Type=&quot;Print&quot; Id=&quot;2010071914510808109584&quot; /&gt;_x000d__x000a_            &lt;OutputProfileSpecific Type=&quot;Print&quot; Id=&quot;2010071914515554119854&quot; /&gt;_x000d__x000a_            &lt;OutputProfileSpecific Type=&quot;Print&quot; Id=&quot;2010071914543648299648&quot; /&gt;_x000d__x000a_            &lt;OutputProfileSpecific Type=&quot;Print&quot; Id=&quot;2010071914584326300121&quot; /&gt;_x000d__x000a_            &lt;OutputProfileSpecific Type=&quot;Print&quot; Id=&quot;2010071914585275568157&quot; /&gt;_x000d__x000a_            &lt;OutputProfileSpecific Type=&quot;Print&quot; Id=&quot;2006120711380151760646&quot; /&gt;_x000d__x000a_            &lt;OutputProfileSpecific Type=&quot;Print&quot; Id=&quot;4&quot; /&gt;_x000d__x000a_            &lt;OutputProfileSpecific Type=&quot;Save&quot; Id=&quot;2006120514401556040061&quot; /&gt;_x000d__x000a_            &lt;OutputProfileSpecific Type=&quot;Save&quot; Id=&quot;2004062216425255253277&quot; /&gt;_x000d__x000a_            &lt;OutputProfileSpecific Type=&quot;Send&quot; Id=&quot;2003010711200895123470110&quot; /&gt;_x000d__x000a_            &lt;OutputProfileSpecific Type=&quot;Send&quot; Id=&quot;2006120514175878093883&quot; /&gt;_x000d__x000a_          &lt;/OutputProfileSpecifics&gt;_x000d__x000a_        &lt;/PageSetupSpecific&gt;_x000d__x000a_      &lt;/PageSetupSpecifics&gt;_x000d__x000a_    &lt;/Picture&gt;_x000d__x000a_  &lt;/Pictures&gt;_x000d__x000a_  &lt;PaperSettings /&gt;_x000d__x000a_&lt;/WordMasterTemplateConfiguration&gt;"/>
  </w:docVars>
  <w:rsids>
    <w:rsidRoot w:val="00F82B36"/>
    <w:rsid w:val="00010B11"/>
    <w:rsid w:val="000B32C0"/>
    <w:rsid w:val="001E69C2"/>
    <w:rsid w:val="00200543"/>
    <w:rsid w:val="0023530B"/>
    <w:rsid w:val="00306F49"/>
    <w:rsid w:val="003A05C6"/>
    <w:rsid w:val="00411E27"/>
    <w:rsid w:val="004426AE"/>
    <w:rsid w:val="00497A85"/>
    <w:rsid w:val="005E59A6"/>
    <w:rsid w:val="0060203F"/>
    <w:rsid w:val="0073395C"/>
    <w:rsid w:val="00791F62"/>
    <w:rsid w:val="007B4CE7"/>
    <w:rsid w:val="008C7DCE"/>
    <w:rsid w:val="00947002"/>
    <w:rsid w:val="0096168C"/>
    <w:rsid w:val="00A230F1"/>
    <w:rsid w:val="00D242C5"/>
    <w:rsid w:val="00E21859"/>
    <w:rsid w:val="00E86F10"/>
    <w:rsid w:val="00ED7632"/>
    <w:rsid w:val="00F46D8A"/>
    <w:rsid w:val="00F82B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;"/>
  <w14:docId w14:val="44D4A309"/>
  <w15:docId w15:val="{9F89F75C-F3C2-4958-8CA4-69BBE85256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sz w:val="22"/>
        <w:szCs w:val="22"/>
        <w:lang w:val="de-CH" w:eastAsia="de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415CED"/>
    <w:rPr>
      <w:kern w:val="10"/>
    </w:rPr>
  </w:style>
  <w:style w:type="paragraph" w:styleId="berschrift1">
    <w:name w:val="heading 1"/>
    <w:basedOn w:val="Standard"/>
    <w:next w:val="Standard"/>
    <w:link w:val="berschrift1Zchn"/>
    <w:qFormat/>
    <w:rsid w:val="00086EFC"/>
    <w:pPr>
      <w:keepNext/>
      <w:keepLines/>
      <w:numPr>
        <w:numId w:val="4"/>
      </w:numPr>
      <w:spacing w:before="240" w:after="120"/>
      <w:outlineLvl w:val="0"/>
    </w:pPr>
    <w:rPr>
      <w:rFonts w:ascii="Arial Black" w:hAnsi="Arial Black" w:cs="Arial"/>
      <w:bCs/>
      <w:sz w:val="24"/>
      <w:szCs w:val="32"/>
    </w:rPr>
  </w:style>
  <w:style w:type="paragraph" w:styleId="berschrift2">
    <w:name w:val="heading 2"/>
    <w:basedOn w:val="Standard"/>
    <w:next w:val="Standard"/>
    <w:qFormat/>
    <w:rsid w:val="00086EFC"/>
    <w:pPr>
      <w:keepNext/>
      <w:keepLines/>
      <w:numPr>
        <w:ilvl w:val="1"/>
        <w:numId w:val="4"/>
      </w:numPr>
      <w:spacing w:before="240" w:after="60"/>
      <w:outlineLvl w:val="1"/>
    </w:pPr>
    <w:rPr>
      <w:rFonts w:cs="Arial"/>
      <w:b/>
      <w:bCs/>
      <w:iCs/>
      <w:sz w:val="24"/>
      <w:szCs w:val="28"/>
    </w:rPr>
  </w:style>
  <w:style w:type="paragraph" w:styleId="berschrift3">
    <w:name w:val="heading 3"/>
    <w:basedOn w:val="Standard"/>
    <w:next w:val="Standard"/>
    <w:qFormat/>
    <w:rsid w:val="00086EFC"/>
    <w:pPr>
      <w:keepNext/>
      <w:keepLines/>
      <w:numPr>
        <w:ilvl w:val="2"/>
        <w:numId w:val="4"/>
      </w:numPr>
      <w:spacing w:before="240" w:after="60"/>
      <w:outlineLvl w:val="2"/>
    </w:pPr>
    <w:rPr>
      <w:rFonts w:cs="Arial"/>
      <w:b/>
      <w:bCs/>
      <w:szCs w:val="26"/>
    </w:rPr>
  </w:style>
  <w:style w:type="paragraph" w:styleId="berschrift4">
    <w:name w:val="heading 4"/>
    <w:basedOn w:val="Standard"/>
    <w:next w:val="Standard"/>
    <w:qFormat/>
    <w:rsid w:val="00FB17BC"/>
    <w:pPr>
      <w:keepNext/>
      <w:keepLines/>
      <w:numPr>
        <w:ilvl w:val="3"/>
        <w:numId w:val="4"/>
      </w:numPr>
      <w:spacing w:before="240"/>
      <w:outlineLvl w:val="3"/>
    </w:pPr>
    <w:rPr>
      <w:b/>
      <w:bCs/>
      <w:szCs w:val="28"/>
    </w:rPr>
  </w:style>
  <w:style w:type="paragraph" w:styleId="berschrift5">
    <w:name w:val="heading 5"/>
    <w:basedOn w:val="Standard"/>
    <w:next w:val="Standard"/>
    <w:qFormat/>
    <w:rsid w:val="00985C95"/>
    <w:pPr>
      <w:numPr>
        <w:ilvl w:val="4"/>
        <w:numId w:val="4"/>
      </w:numPr>
      <w:spacing w:before="240" w:after="60"/>
      <w:outlineLvl w:val="4"/>
    </w:pPr>
    <w:rPr>
      <w:b/>
      <w:bCs/>
      <w:iCs/>
      <w:szCs w:val="26"/>
    </w:rPr>
  </w:style>
  <w:style w:type="paragraph" w:styleId="berschrift6">
    <w:name w:val="heading 6"/>
    <w:basedOn w:val="Standard"/>
    <w:next w:val="Standard"/>
    <w:qFormat/>
    <w:rsid w:val="00985C95"/>
    <w:pPr>
      <w:numPr>
        <w:ilvl w:val="5"/>
        <w:numId w:val="4"/>
      </w:numPr>
      <w:spacing w:before="240" w:after="60"/>
      <w:outlineLvl w:val="5"/>
    </w:pPr>
    <w:rPr>
      <w:b/>
      <w:bCs/>
    </w:rPr>
  </w:style>
  <w:style w:type="paragraph" w:styleId="berschrift7">
    <w:name w:val="heading 7"/>
    <w:basedOn w:val="Standard"/>
    <w:next w:val="Standard"/>
    <w:qFormat/>
    <w:rsid w:val="00985C95"/>
    <w:pPr>
      <w:numPr>
        <w:ilvl w:val="6"/>
        <w:numId w:val="4"/>
      </w:numPr>
      <w:spacing w:before="240" w:after="60"/>
      <w:outlineLvl w:val="6"/>
    </w:pPr>
    <w:rPr>
      <w:b/>
    </w:rPr>
  </w:style>
  <w:style w:type="paragraph" w:styleId="berschrift8">
    <w:name w:val="heading 8"/>
    <w:basedOn w:val="Standard"/>
    <w:next w:val="Standard"/>
    <w:qFormat/>
    <w:rsid w:val="00985C95"/>
    <w:pPr>
      <w:numPr>
        <w:ilvl w:val="7"/>
        <w:numId w:val="4"/>
      </w:numPr>
      <w:spacing w:before="240" w:after="60"/>
      <w:outlineLvl w:val="7"/>
    </w:pPr>
    <w:rPr>
      <w:b/>
      <w:iCs/>
    </w:rPr>
  </w:style>
  <w:style w:type="paragraph" w:styleId="berschrift9">
    <w:name w:val="heading 9"/>
    <w:basedOn w:val="Standard"/>
    <w:next w:val="Standard"/>
    <w:qFormat/>
    <w:rsid w:val="00985C95"/>
    <w:pPr>
      <w:numPr>
        <w:ilvl w:val="8"/>
        <w:numId w:val="4"/>
      </w:numPr>
      <w:spacing w:before="240" w:after="60"/>
      <w:outlineLvl w:val="8"/>
    </w:pPr>
    <w:rPr>
      <w:rFonts w:cs="Arial"/>
      <w:b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rsid w:val="00086EFC"/>
    <w:rPr>
      <w:rFonts w:ascii="Arial Black" w:hAnsi="Arial Black" w:cs="Arial"/>
      <w:bCs/>
      <w:kern w:val="10"/>
      <w:sz w:val="24"/>
      <w:szCs w:val="32"/>
      <w:lang w:val="de-CH"/>
    </w:rPr>
  </w:style>
  <w:style w:type="paragraph" w:styleId="Kopfzeile">
    <w:name w:val="header"/>
    <w:basedOn w:val="Standard"/>
    <w:pPr>
      <w:tabs>
        <w:tab w:val="center" w:pos="4320"/>
        <w:tab w:val="right" w:pos="8640"/>
      </w:tabs>
    </w:pPr>
  </w:style>
  <w:style w:type="paragraph" w:styleId="Fuzeile">
    <w:name w:val="footer"/>
    <w:basedOn w:val="Standard"/>
    <w:link w:val="FuzeileZchn"/>
    <w:rsid w:val="00D52ED8"/>
    <w:pPr>
      <w:tabs>
        <w:tab w:val="center" w:pos="4320"/>
        <w:tab w:val="right" w:pos="8640"/>
      </w:tabs>
    </w:pPr>
    <w:rPr>
      <w:sz w:val="16"/>
    </w:rPr>
  </w:style>
  <w:style w:type="character" w:customStyle="1" w:styleId="FuzeileZchn">
    <w:name w:val="Fußzeile Zchn"/>
    <w:link w:val="Fuzeile"/>
    <w:locked/>
    <w:rsid w:val="00D52ED8"/>
    <w:rPr>
      <w:rFonts w:ascii="Arial" w:hAnsi="Arial"/>
      <w:kern w:val="10"/>
      <w:sz w:val="16"/>
      <w:szCs w:val="24"/>
      <w:lang w:val="de-CH" w:eastAsia="en-US" w:bidi="ar-SA"/>
    </w:rPr>
  </w:style>
  <w:style w:type="paragraph" w:customStyle="1" w:styleId="Betreff">
    <w:name w:val="Betreff"/>
    <w:basedOn w:val="Standard"/>
    <w:rsid w:val="008B0078"/>
    <w:rPr>
      <w:rFonts w:ascii="Arial Black" w:hAnsi="Arial Black"/>
      <w:sz w:val="24"/>
    </w:rPr>
  </w:style>
  <w:style w:type="paragraph" w:customStyle="1" w:styleId="Absender">
    <w:name w:val="Absender"/>
    <w:basedOn w:val="Standard"/>
    <w:uiPriority w:val="1"/>
    <w:rPr>
      <w:rFonts w:cs="Arial"/>
      <w:sz w:val="16"/>
      <w:szCs w:val="16"/>
    </w:rPr>
  </w:style>
  <w:style w:type="paragraph" w:customStyle="1" w:styleId="AbsenderTitel">
    <w:name w:val="Absender_Titel"/>
    <w:basedOn w:val="Absender"/>
    <w:rsid w:val="00061354"/>
    <w:rPr>
      <w:rFonts w:ascii="Arial Black" w:hAnsi="Arial Black"/>
    </w:rPr>
  </w:style>
  <w:style w:type="paragraph" w:customStyle="1" w:styleId="Postvermerk">
    <w:name w:val="Postvermerk"/>
    <w:basedOn w:val="Standard"/>
    <w:semiHidden/>
    <w:rPr>
      <w:rFonts w:ascii="Helvetica" w:hAnsi="Helvetica" w:cs="Arial"/>
      <w:b/>
      <w:caps/>
      <w:sz w:val="16"/>
      <w:szCs w:val="16"/>
    </w:rPr>
  </w:style>
  <w:style w:type="paragraph" w:customStyle="1" w:styleId="zOawDeliveryOption">
    <w:name w:val="zOawDeliveryOption"/>
    <w:basedOn w:val="Standard"/>
    <w:next w:val="zOawRecipient"/>
    <w:semiHidden/>
    <w:rsid w:val="00FE274A"/>
    <w:pPr>
      <w:spacing w:after="60"/>
      <w:contextualSpacing/>
    </w:pPr>
    <w:rPr>
      <w:b/>
    </w:rPr>
  </w:style>
  <w:style w:type="paragraph" w:customStyle="1" w:styleId="zOawRecipient">
    <w:name w:val="zOawRecipient"/>
    <w:basedOn w:val="Standard"/>
    <w:semiHidden/>
    <w:rsid w:val="00075C7B"/>
  </w:style>
  <w:style w:type="paragraph" w:customStyle="1" w:styleId="Topic450">
    <w:name w:val="Topic450"/>
    <w:basedOn w:val="Standard"/>
    <w:rsid w:val="007B5068"/>
    <w:pPr>
      <w:ind w:left="2552" w:hanging="2552"/>
    </w:pPr>
    <w:rPr>
      <w:lang w:val="en-US"/>
    </w:rPr>
  </w:style>
  <w:style w:type="paragraph" w:customStyle="1" w:styleId="Topic450Line">
    <w:name w:val="Topic450Line"/>
    <w:basedOn w:val="Standard"/>
    <w:rsid w:val="00832D01"/>
    <w:pPr>
      <w:tabs>
        <w:tab w:val="right" w:leader="underscore" w:pos="9072"/>
      </w:tabs>
      <w:ind w:left="2552" w:hanging="2552"/>
    </w:pPr>
  </w:style>
  <w:style w:type="paragraph" w:customStyle="1" w:styleId="Topic750">
    <w:name w:val="Topic750"/>
    <w:basedOn w:val="Standard"/>
    <w:rsid w:val="007B5068"/>
    <w:pPr>
      <w:ind w:left="4253" w:hanging="4253"/>
    </w:pPr>
  </w:style>
  <w:style w:type="paragraph" w:customStyle="1" w:styleId="NormalKeepTogether">
    <w:name w:val="NormalKeepTogether"/>
    <w:basedOn w:val="Standard"/>
    <w:rsid w:val="00156F24"/>
    <w:pPr>
      <w:keepNext/>
      <w:keepLines/>
    </w:pPr>
  </w:style>
  <w:style w:type="paragraph" w:customStyle="1" w:styleId="PositionWithValue">
    <w:name w:val="PositionWithValue"/>
    <w:basedOn w:val="Standard"/>
    <w:rsid w:val="00156F24"/>
    <w:pPr>
      <w:tabs>
        <w:tab w:val="left" w:pos="6946"/>
        <w:tab w:val="decimal" w:pos="8675"/>
      </w:tabs>
      <w:ind w:right="2835"/>
    </w:pPr>
  </w:style>
  <w:style w:type="paragraph" w:customStyle="1" w:styleId="SignatureText">
    <w:name w:val="SignatureText"/>
    <w:basedOn w:val="Standard"/>
    <w:next w:val="Standard"/>
    <w:rsid w:val="00156F24"/>
    <w:pPr>
      <w:keepNext/>
      <w:keepLines/>
      <w:tabs>
        <w:tab w:val="left" w:pos="5103"/>
      </w:tabs>
    </w:pPr>
    <w:rPr>
      <w:sz w:val="16"/>
    </w:rPr>
  </w:style>
  <w:style w:type="paragraph" w:customStyle="1" w:styleId="SignatureLines">
    <w:name w:val="SignatureLines"/>
    <w:basedOn w:val="Standard"/>
    <w:next w:val="SignatureText"/>
    <w:rsid w:val="00156F24"/>
    <w:pPr>
      <w:keepNext/>
      <w:keepLines/>
      <w:tabs>
        <w:tab w:val="right" w:leader="dot" w:pos="3119"/>
        <w:tab w:val="left" w:pos="5080"/>
        <w:tab w:val="right" w:leader="dot" w:pos="8222"/>
      </w:tabs>
    </w:pPr>
    <w:rPr>
      <w:sz w:val="8"/>
    </w:rPr>
  </w:style>
  <w:style w:type="character" w:customStyle="1" w:styleId="Description">
    <w:name w:val="Description"/>
    <w:rsid w:val="00AE1265"/>
    <w:rPr>
      <w:sz w:val="14"/>
    </w:rPr>
  </w:style>
  <w:style w:type="paragraph" w:customStyle="1" w:styleId="Separator">
    <w:name w:val="Separator"/>
    <w:basedOn w:val="Standard"/>
    <w:next w:val="Standard"/>
    <w:rsid w:val="00DE45FE"/>
    <w:pPr>
      <w:pBdr>
        <w:bottom w:val="single" w:sz="4" w:space="1" w:color="auto"/>
      </w:pBdr>
    </w:pPr>
    <w:rPr>
      <w:sz w:val="2"/>
    </w:rPr>
  </w:style>
  <w:style w:type="paragraph" w:customStyle="1" w:styleId="Topic075">
    <w:name w:val="Topic075"/>
    <w:basedOn w:val="Standard"/>
    <w:rsid w:val="007B5068"/>
    <w:pPr>
      <w:ind w:left="425" w:hanging="425"/>
    </w:pPr>
  </w:style>
  <w:style w:type="paragraph" w:customStyle="1" w:styleId="Topic300">
    <w:name w:val="Topic300"/>
    <w:basedOn w:val="Standard"/>
    <w:rsid w:val="007B5068"/>
    <w:pPr>
      <w:ind w:left="1701" w:hanging="1701"/>
    </w:pPr>
  </w:style>
  <w:style w:type="paragraph" w:customStyle="1" w:styleId="Topic600">
    <w:name w:val="Topic600"/>
    <w:basedOn w:val="Standard"/>
    <w:rsid w:val="007B5068"/>
    <w:pPr>
      <w:ind w:left="3402" w:hanging="3402"/>
    </w:pPr>
  </w:style>
  <w:style w:type="paragraph" w:customStyle="1" w:styleId="Topic900">
    <w:name w:val="Topic900"/>
    <w:basedOn w:val="Standard"/>
    <w:rsid w:val="007B5068"/>
    <w:pPr>
      <w:ind w:left="5103" w:hanging="5103"/>
    </w:pPr>
  </w:style>
  <w:style w:type="paragraph" w:customStyle="1" w:styleId="Topic075Line">
    <w:name w:val="Topic075Line"/>
    <w:basedOn w:val="Standard"/>
    <w:rsid w:val="00832D01"/>
    <w:pPr>
      <w:tabs>
        <w:tab w:val="right" w:leader="underscore" w:pos="9072"/>
      </w:tabs>
      <w:ind w:left="425" w:hanging="425"/>
    </w:pPr>
  </w:style>
  <w:style w:type="paragraph" w:customStyle="1" w:styleId="Topic300Line">
    <w:name w:val="Topic300Line"/>
    <w:basedOn w:val="Standard"/>
    <w:rsid w:val="00832D01"/>
    <w:pPr>
      <w:tabs>
        <w:tab w:val="right" w:leader="underscore" w:pos="9072"/>
      </w:tabs>
      <w:ind w:left="1701" w:hanging="1701"/>
    </w:pPr>
  </w:style>
  <w:style w:type="paragraph" w:customStyle="1" w:styleId="Topic600Line">
    <w:name w:val="Topic600Line"/>
    <w:basedOn w:val="Standard"/>
    <w:rsid w:val="00832D01"/>
    <w:pPr>
      <w:tabs>
        <w:tab w:val="right" w:leader="underscore" w:pos="9072"/>
      </w:tabs>
      <w:ind w:left="3402" w:hanging="3402"/>
    </w:pPr>
  </w:style>
  <w:style w:type="paragraph" w:customStyle="1" w:styleId="Topic900Line">
    <w:name w:val="Topic900Line"/>
    <w:basedOn w:val="Standard"/>
    <w:rsid w:val="00832D01"/>
    <w:pPr>
      <w:tabs>
        <w:tab w:val="right" w:leader="underscore" w:pos="9072"/>
      </w:tabs>
      <w:ind w:left="5103" w:hanging="5103"/>
    </w:pPr>
  </w:style>
  <w:style w:type="paragraph" w:customStyle="1" w:styleId="ListWithSymbols">
    <w:name w:val="ListWithSymbols"/>
    <w:basedOn w:val="Standard"/>
    <w:rsid w:val="00A36F0F"/>
    <w:pPr>
      <w:numPr>
        <w:numId w:val="1"/>
      </w:numPr>
    </w:pPr>
  </w:style>
  <w:style w:type="paragraph" w:customStyle="1" w:styleId="ListWithLetters">
    <w:name w:val="ListWithLetters"/>
    <w:basedOn w:val="Standard"/>
    <w:rsid w:val="00A36F0F"/>
    <w:pPr>
      <w:numPr>
        <w:numId w:val="2"/>
      </w:numPr>
      <w:tabs>
        <w:tab w:val="left" w:pos="425"/>
      </w:tabs>
      <w:ind w:left="425" w:hanging="425"/>
    </w:pPr>
  </w:style>
  <w:style w:type="paragraph" w:customStyle="1" w:styleId="ListWithCheckboxes">
    <w:name w:val="ListWithCheckboxes"/>
    <w:basedOn w:val="Standard"/>
    <w:rsid w:val="00A36F0F"/>
    <w:pPr>
      <w:numPr>
        <w:numId w:val="3"/>
      </w:numPr>
      <w:tabs>
        <w:tab w:val="clear" w:pos="360"/>
        <w:tab w:val="left" w:pos="425"/>
      </w:tabs>
      <w:ind w:left="425" w:hanging="425"/>
    </w:pPr>
  </w:style>
  <w:style w:type="paragraph" w:customStyle="1" w:styleId="PositionWithValueLine">
    <w:name w:val="PositionWithValueLine"/>
    <w:basedOn w:val="PositionWithValue"/>
    <w:next w:val="PositionWithValue"/>
    <w:rsid w:val="00BE199D"/>
    <w:pPr>
      <w:tabs>
        <w:tab w:val="clear" w:pos="8675"/>
        <w:tab w:val="left" w:leader="underscore" w:pos="8987"/>
      </w:tabs>
    </w:pPr>
    <w:rPr>
      <w:sz w:val="8"/>
    </w:rPr>
  </w:style>
  <w:style w:type="character" w:styleId="Fett">
    <w:name w:val="Strong"/>
    <w:qFormat/>
    <w:rsid w:val="00256E98"/>
    <w:rPr>
      <w:b/>
      <w:bCs/>
    </w:rPr>
  </w:style>
  <w:style w:type="paragraph" w:customStyle="1" w:styleId="Inhalts-Typ">
    <w:name w:val="Inhalts-Typ"/>
    <w:basedOn w:val="Standard"/>
    <w:link w:val="Inhalts-TypZchn"/>
    <w:rsid w:val="009144CD"/>
    <w:rPr>
      <w:rFonts w:ascii="Arial Black" w:hAnsi="Arial Black"/>
      <w:caps/>
      <w:sz w:val="24"/>
    </w:rPr>
  </w:style>
  <w:style w:type="character" w:customStyle="1" w:styleId="Inhalts-TypZchn">
    <w:name w:val="Inhalts-Typ Zchn"/>
    <w:link w:val="Inhalts-Typ"/>
    <w:rsid w:val="009144CD"/>
    <w:rPr>
      <w:rFonts w:ascii="Arial Black" w:hAnsi="Arial Black"/>
      <w:caps/>
      <w:kern w:val="10"/>
      <w:sz w:val="24"/>
    </w:rPr>
  </w:style>
  <w:style w:type="paragraph" w:styleId="Untertitel">
    <w:name w:val="Subtitle"/>
    <w:basedOn w:val="Standard"/>
    <w:next w:val="Standard"/>
    <w:qFormat/>
    <w:rsid w:val="0058360E"/>
    <w:pPr>
      <w:keepNext/>
      <w:keepLines/>
      <w:spacing w:before="220" w:after="120"/>
      <w:outlineLvl w:val="1"/>
    </w:pPr>
    <w:rPr>
      <w:rFonts w:cs="Arial"/>
      <w:b/>
      <w:sz w:val="24"/>
    </w:rPr>
  </w:style>
  <w:style w:type="paragraph" w:customStyle="1" w:styleId="Topic750Line">
    <w:name w:val="Topic750Line"/>
    <w:basedOn w:val="Standard"/>
    <w:rsid w:val="00832D01"/>
    <w:pPr>
      <w:tabs>
        <w:tab w:val="right" w:leader="underscore" w:pos="9072"/>
      </w:tabs>
      <w:ind w:left="4253" w:hanging="4253"/>
    </w:pPr>
  </w:style>
  <w:style w:type="paragraph" w:customStyle="1" w:styleId="Art-Titel">
    <w:name w:val="Art-Titel"/>
    <w:basedOn w:val="Standard"/>
    <w:next w:val="Art-Text"/>
    <w:rsid w:val="002B5781"/>
    <w:pPr>
      <w:ind w:left="1134" w:hanging="1134"/>
    </w:pPr>
    <w:rPr>
      <w:b/>
      <w:lang w:val="en-US"/>
    </w:rPr>
  </w:style>
  <w:style w:type="paragraph" w:customStyle="1" w:styleId="Art-Text">
    <w:name w:val="Art-Text"/>
    <w:basedOn w:val="Art-Titel"/>
    <w:rsid w:val="002B5781"/>
    <w:pPr>
      <w:ind w:left="425" w:hanging="425"/>
    </w:pPr>
    <w:rPr>
      <w:b w:val="0"/>
    </w:rPr>
  </w:style>
  <w:style w:type="character" w:customStyle="1" w:styleId="Art-Hochgestellt">
    <w:name w:val="Art-Hochgestellt"/>
    <w:rsid w:val="002B5781"/>
    <w:rPr>
      <w:vertAlign w:val="superscript"/>
    </w:rPr>
  </w:style>
  <w:style w:type="character" w:styleId="Hervorhebung">
    <w:name w:val="Emphasis"/>
    <w:uiPriority w:val="3"/>
    <w:qFormat/>
    <w:rsid w:val="00203054"/>
    <w:rPr>
      <w:b/>
      <w:iCs/>
    </w:rPr>
  </w:style>
  <w:style w:type="paragraph" w:customStyle="1" w:styleId="CityDate">
    <w:name w:val="CityDate"/>
    <w:basedOn w:val="Standard"/>
    <w:rsid w:val="008B7918"/>
    <w:pPr>
      <w:spacing w:before="240"/>
    </w:pPr>
  </w:style>
  <w:style w:type="paragraph" w:customStyle="1" w:styleId="Klassifizierungen">
    <w:name w:val="Klassifizierungen"/>
    <w:basedOn w:val="Absender"/>
    <w:rsid w:val="000847D5"/>
    <w:rPr>
      <w:noProof/>
    </w:rPr>
  </w:style>
  <w:style w:type="character" w:styleId="Seitenzahl">
    <w:name w:val="page number"/>
    <w:rsid w:val="00F31604"/>
    <w:rPr>
      <w:rFonts w:cs="Times New Roman"/>
      <w:lang w:val="de-CH" w:eastAsia="x-none"/>
    </w:rPr>
  </w:style>
  <w:style w:type="paragraph" w:customStyle="1" w:styleId="Fusszeile-Pfad">
    <w:name w:val="Fusszeile-Pfad"/>
    <w:basedOn w:val="Standard"/>
    <w:rsid w:val="002C10EE"/>
    <w:rPr>
      <w:color w:val="808080"/>
      <w:sz w:val="12"/>
    </w:rPr>
  </w:style>
  <w:style w:type="paragraph" w:styleId="Umschlagabsenderadresse">
    <w:name w:val="envelope return"/>
    <w:basedOn w:val="Standard"/>
    <w:semiHidden/>
    <w:rsid w:val="00FE274A"/>
    <w:rPr>
      <w:rFonts w:cs="Arial"/>
    </w:rPr>
  </w:style>
  <w:style w:type="paragraph" w:styleId="Umschlagadresse">
    <w:name w:val="envelope address"/>
    <w:basedOn w:val="Standard"/>
    <w:semiHidden/>
    <w:rsid w:val="00FE274A"/>
    <w:pPr>
      <w:framePr w:w="4320" w:h="2160" w:hRule="exact" w:hSpace="141" w:wrap="auto" w:hAnchor="page" w:xAlign="center" w:yAlign="bottom"/>
      <w:ind w:left="1"/>
    </w:pPr>
    <w:rPr>
      <w:rFonts w:cs="Arial"/>
      <w:sz w:val="24"/>
    </w:rPr>
  </w:style>
  <w:style w:type="paragraph" w:customStyle="1" w:styleId="berschrift1oNr">
    <w:name w:val="Überschrift 1 o. Nr."/>
    <w:basedOn w:val="Standard"/>
    <w:next w:val="Standard"/>
    <w:qFormat/>
    <w:rsid w:val="00086EFC"/>
    <w:pPr>
      <w:spacing w:before="240" w:after="120"/>
    </w:pPr>
    <w:rPr>
      <w:rFonts w:ascii="Arial Black" w:hAnsi="Arial Black"/>
      <w:sz w:val="24"/>
    </w:rPr>
  </w:style>
  <w:style w:type="paragraph" w:customStyle="1" w:styleId="berschrift2oNr">
    <w:name w:val="Überschrift 2 o. Nr."/>
    <w:basedOn w:val="Standard"/>
    <w:next w:val="Standard"/>
    <w:qFormat/>
    <w:rsid w:val="00086EFC"/>
    <w:pPr>
      <w:spacing w:before="240" w:after="60"/>
    </w:pPr>
    <w:rPr>
      <w:b/>
      <w:sz w:val="24"/>
    </w:rPr>
  </w:style>
  <w:style w:type="paragraph" w:customStyle="1" w:styleId="berschrift3oNr">
    <w:name w:val="Überschrift 3 o. Nr."/>
    <w:basedOn w:val="Standard"/>
    <w:next w:val="Standard"/>
    <w:qFormat/>
    <w:rsid w:val="00E76AE9"/>
    <w:pPr>
      <w:spacing w:before="240" w:after="60"/>
    </w:pPr>
    <w:rPr>
      <w:b/>
    </w:rPr>
  </w:style>
  <w:style w:type="paragraph" w:customStyle="1" w:styleId="berschrift4oNr">
    <w:name w:val="Überschrift 4 o. Nr."/>
    <w:basedOn w:val="Standard"/>
    <w:next w:val="Standard"/>
    <w:qFormat/>
    <w:rsid w:val="00086EFC"/>
    <w:pPr>
      <w:spacing w:before="120"/>
    </w:pPr>
    <w:rPr>
      <w:b/>
    </w:rPr>
  </w:style>
  <w:style w:type="paragraph" w:customStyle="1" w:styleId="Abschnitt">
    <w:name w:val="Abschnitt"/>
    <w:basedOn w:val="Standard"/>
    <w:next w:val="Standard"/>
    <w:qFormat/>
    <w:rsid w:val="008B0078"/>
    <w:pPr>
      <w:pageBreakBefore/>
      <w:pBdr>
        <w:bottom w:val="single" w:sz="4" w:space="1" w:color="auto"/>
      </w:pBdr>
      <w:spacing w:after="240"/>
      <w:outlineLvl w:val="5"/>
    </w:pPr>
    <w:rPr>
      <w:b/>
      <w:sz w:val="32"/>
    </w:rPr>
  </w:style>
  <w:style w:type="paragraph" w:styleId="Verzeichnis1">
    <w:name w:val="toc 1"/>
    <w:basedOn w:val="Standard"/>
    <w:next w:val="Standard"/>
    <w:uiPriority w:val="39"/>
    <w:rsid w:val="00AF1EC7"/>
    <w:pPr>
      <w:tabs>
        <w:tab w:val="right" w:pos="9061"/>
      </w:tabs>
      <w:spacing w:before="120" w:after="60"/>
      <w:outlineLvl w:val="0"/>
    </w:pPr>
    <w:rPr>
      <w:b/>
    </w:rPr>
  </w:style>
  <w:style w:type="paragraph" w:styleId="Verzeichnis2">
    <w:name w:val="toc 2"/>
    <w:basedOn w:val="Standard"/>
    <w:next w:val="Standard"/>
    <w:uiPriority w:val="39"/>
    <w:rsid w:val="00AF1EC7"/>
    <w:pPr>
      <w:tabs>
        <w:tab w:val="right" w:pos="9061"/>
      </w:tabs>
      <w:spacing w:before="60"/>
      <w:ind w:left="284"/>
      <w:outlineLvl w:val="1"/>
    </w:pPr>
    <w:rPr>
      <w:b/>
    </w:rPr>
  </w:style>
  <w:style w:type="paragraph" w:styleId="Verzeichnis3">
    <w:name w:val="toc 3"/>
    <w:basedOn w:val="Standard"/>
    <w:next w:val="Standard"/>
    <w:uiPriority w:val="39"/>
    <w:rsid w:val="003974B7"/>
    <w:pPr>
      <w:tabs>
        <w:tab w:val="right" w:pos="9061"/>
      </w:tabs>
      <w:spacing w:before="60"/>
      <w:ind w:left="284"/>
      <w:outlineLvl w:val="2"/>
    </w:pPr>
    <w:rPr>
      <w:b/>
    </w:rPr>
  </w:style>
  <w:style w:type="character" w:styleId="Hyperlink">
    <w:name w:val="Hyperlink"/>
    <w:basedOn w:val="Absatz-Standardschriftart"/>
    <w:uiPriority w:val="99"/>
    <w:unhideWhenUsed/>
    <w:rsid w:val="00236843"/>
    <w:rPr>
      <w:color w:val="0000FF" w:themeColor="hyperlink"/>
      <w:u w:val="single"/>
      <w:lang w:val="de-CH"/>
    </w:rPr>
  </w:style>
  <w:style w:type="paragraph" w:styleId="Verzeichnis6">
    <w:name w:val="toc 6"/>
    <w:basedOn w:val="Standard"/>
    <w:next w:val="Standard"/>
    <w:uiPriority w:val="39"/>
    <w:rsid w:val="00FB15C0"/>
    <w:pPr>
      <w:pBdr>
        <w:bottom w:val="single" w:sz="4" w:space="1" w:color="auto"/>
      </w:pBdr>
      <w:tabs>
        <w:tab w:val="right" w:pos="9061"/>
      </w:tabs>
      <w:spacing w:before="240" w:after="120"/>
      <w:outlineLvl w:val="5"/>
    </w:pPr>
    <w:rPr>
      <w:rFonts w:ascii="Arial Black" w:hAnsi="Arial Black"/>
    </w:rPr>
  </w:style>
  <w:style w:type="paragraph" w:styleId="Verzeichnis4">
    <w:name w:val="toc 4"/>
    <w:basedOn w:val="Standard"/>
    <w:next w:val="Standard"/>
    <w:uiPriority w:val="39"/>
    <w:rsid w:val="00DA5816"/>
    <w:pPr>
      <w:tabs>
        <w:tab w:val="right" w:pos="9061"/>
      </w:tabs>
      <w:spacing w:before="60"/>
      <w:ind w:left="284"/>
      <w:outlineLvl w:val="3"/>
    </w:pPr>
    <w:rPr>
      <w:b/>
    </w:rPr>
  </w:style>
  <w:style w:type="paragraph" w:styleId="Sprechblasentext">
    <w:name w:val="Balloon Text"/>
    <w:basedOn w:val="Standard"/>
    <w:link w:val="SprechblasentextZchn"/>
    <w:rsid w:val="00845F20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845F20"/>
    <w:rPr>
      <w:rFonts w:ascii="Tahoma" w:hAnsi="Tahoma" w:cs="Tahoma"/>
      <w:kern w:val="10"/>
      <w:sz w:val="16"/>
      <w:szCs w:val="16"/>
      <w:lang w:val="de-CH" w:eastAsia="en-US"/>
    </w:rPr>
  </w:style>
  <w:style w:type="table" w:styleId="Tabellenraster">
    <w:name w:val="Table Grid"/>
    <w:basedOn w:val="NormaleTabelle"/>
    <w:rsid w:val="00C313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erzeichnis5">
    <w:name w:val="toc 5"/>
    <w:basedOn w:val="Standard"/>
    <w:next w:val="Standard"/>
    <w:uiPriority w:val="39"/>
    <w:rsid w:val="00FB15C0"/>
    <w:pPr>
      <w:tabs>
        <w:tab w:val="left" w:pos="9061"/>
      </w:tabs>
      <w:spacing w:before="60"/>
      <w:ind w:left="284"/>
      <w:outlineLvl w:val="4"/>
    </w:pPr>
    <w:rPr>
      <w:b/>
    </w:rPr>
  </w:style>
  <w:style w:type="paragraph" w:styleId="Verzeichnis7">
    <w:name w:val="toc 7"/>
    <w:basedOn w:val="Standard"/>
    <w:next w:val="Standard"/>
    <w:autoRedefine/>
    <w:uiPriority w:val="39"/>
    <w:rsid w:val="0099421F"/>
    <w:pPr>
      <w:spacing w:after="100"/>
      <w:ind w:left="1320"/>
    </w:pPr>
  </w:style>
  <w:style w:type="paragraph" w:styleId="Verzeichnis8">
    <w:name w:val="toc 8"/>
    <w:basedOn w:val="Standard"/>
    <w:next w:val="Standard"/>
    <w:autoRedefine/>
    <w:uiPriority w:val="39"/>
    <w:rsid w:val="0099421F"/>
    <w:pPr>
      <w:spacing w:after="100"/>
      <w:ind w:left="1540"/>
    </w:pPr>
  </w:style>
  <w:style w:type="paragraph" w:styleId="Verzeichnis9">
    <w:name w:val="toc 9"/>
    <w:basedOn w:val="Standard"/>
    <w:next w:val="Standard"/>
    <w:autoRedefine/>
    <w:uiPriority w:val="39"/>
    <w:rsid w:val="0099421F"/>
    <w:pPr>
      <w:spacing w:after="100"/>
      <w:ind w:left="1760"/>
    </w:pPr>
  </w:style>
  <w:style w:type="paragraph" w:customStyle="1" w:styleId="Appendix">
    <w:name w:val="Appendix"/>
    <w:basedOn w:val="berschrift1oNr"/>
    <w:next w:val="Standard"/>
    <w:uiPriority w:val="1"/>
    <w:rsid w:val="00086EFC"/>
    <w:pPr>
      <w:keepNext/>
      <w:keepLines/>
      <w:outlineLvl w:val="0"/>
    </w:pPr>
  </w:style>
  <w:style w:type="paragraph" w:customStyle="1" w:styleId="Balkenberschrift">
    <w:name w:val="Balkenüberschrift"/>
    <w:basedOn w:val="Standard"/>
    <w:next w:val="Standard"/>
    <w:uiPriority w:val="4"/>
    <w:qFormat/>
    <w:rsid w:val="00086EFC"/>
    <w:pPr>
      <w:keepNext/>
      <w:keepLines/>
      <w:spacing w:after="240"/>
    </w:pPr>
    <w:rPr>
      <w:rFonts w:ascii="Times New Roman" w:hAnsi="Times New Roman"/>
      <w:i/>
      <w:color w:val="808080" w:themeColor="background1" w:themeShade="80"/>
      <w:sz w:val="72"/>
    </w:rPr>
  </w:style>
  <w:style w:type="paragraph" w:styleId="Funotentext">
    <w:name w:val="footnote text"/>
    <w:basedOn w:val="Standard"/>
    <w:link w:val="FunotentextZchn"/>
    <w:rsid w:val="00860C3F"/>
    <w:rPr>
      <w:sz w:val="12"/>
    </w:rPr>
  </w:style>
  <w:style w:type="character" w:customStyle="1" w:styleId="FunotentextZchn">
    <w:name w:val="Fußnotentext Zchn"/>
    <w:basedOn w:val="Absatz-Standardschriftart"/>
    <w:link w:val="Funotentext"/>
    <w:rsid w:val="00860C3F"/>
    <w:rPr>
      <w:rFonts w:ascii="Arial" w:hAnsi="Arial"/>
      <w:kern w:val="10"/>
      <w:sz w:val="12"/>
      <w:lang w:val="de-CH" w:eastAsia="en-US"/>
    </w:rPr>
  </w:style>
  <w:style w:type="character" w:styleId="Funotenzeichen">
    <w:name w:val="footnote reference"/>
    <w:basedOn w:val="Absatz-Standardschriftart"/>
    <w:uiPriority w:val="99"/>
    <w:unhideWhenUsed/>
    <w:rsid w:val="006A7867"/>
    <w:rPr>
      <w:vertAlign w:val="superscript"/>
      <w:lang w:val="de-CH"/>
    </w:rPr>
  </w:style>
  <w:style w:type="paragraph" w:customStyle="1" w:styleId="Fu-Endnotenberschrift1">
    <w:name w:val="Fuß/-Endnotenüberschrift1"/>
    <w:basedOn w:val="Standard"/>
    <w:next w:val="Standard"/>
    <w:link w:val="Fu-EndnotenberschriftZchn"/>
    <w:rsid w:val="00653E46"/>
    <w:rPr>
      <w:sz w:val="12"/>
      <w:vertAlign w:val="superscript"/>
    </w:rPr>
  </w:style>
  <w:style w:type="character" w:customStyle="1" w:styleId="Fu-EndnotenberschriftZchn">
    <w:name w:val="Fuß/-Endnotenüberschrift Zchn"/>
    <w:basedOn w:val="Absatz-Standardschriftart"/>
    <w:link w:val="Fu-Endnotenberschrift1"/>
    <w:rsid w:val="00653E46"/>
    <w:rPr>
      <w:sz w:val="12"/>
      <w:vertAlign w:val="superscript"/>
      <w:lang w:val="de-CH"/>
    </w:rPr>
  </w:style>
  <w:style w:type="paragraph" w:customStyle="1" w:styleId="Metadaten">
    <w:name w:val="Metadaten"/>
    <w:basedOn w:val="Standard"/>
    <w:next w:val="Standard"/>
    <w:rsid w:val="00623549"/>
    <w:rPr>
      <w:rFonts w:cs="Arial"/>
    </w:rPr>
  </w:style>
  <w:style w:type="paragraph" w:customStyle="1" w:styleId="Vorstossnummer">
    <w:name w:val="Vorstossnummer"/>
    <w:basedOn w:val="Standard"/>
    <w:next w:val="Standard"/>
    <w:link w:val="VorstossnummerZchn"/>
    <w:rsid w:val="002A147F"/>
    <w:pPr>
      <w:jc w:val="right"/>
    </w:pPr>
    <w:rPr>
      <w:rFonts w:ascii="Arial Black" w:hAnsi="Arial Black"/>
      <w:caps/>
      <w:sz w:val="24"/>
      <w:szCs w:val="24"/>
    </w:rPr>
  </w:style>
  <w:style w:type="character" w:customStyle="1" w:styleId="VorstossnummerZchn">
    <w:name w:val="Vorstossnummer Zchn"/>
    <w:basedOn w:val="Absatz-Standardschriftart"/>
    <w:link w:val="Vorstossnummer"/>
    <w:rsid w:val="002A147F"/>
    <w:rPr>
      <w:rFonts w:ascii="Arial Black" w:hAnsi="Arial Black"/>
      <w:caps/>
      <w:kern w:val="10"/>
      <w:sz w:val="24"/>
      <w:szCs w:val="24"/>
      <w:lang w:val="de-CH"/>
    </w:rPr>
  </w:style>
  <w:style w:type="paragraph" w:styleId="Listenabsatz">
    <w:name w:val="List Paragraph"/>
    <w:basedOn w:val="Standard"/>
    <w:uiPriority w:val="34"/>
    <w:qFormat/>
    <w:rsid w:val="00875108"/>
    <w:pPr>
      <w:ind w:left="720"/>
      <w:contextualSpacing/>
    </w:pPr>
    <w:rPr>
      <w:szCs w:val="24"/>
      <w:lang w:eastAsia="en-US"/>
    </w:rPr>
  </w:style>
  <w:style w:type="paragraph" w:customStyle="1" w:styleId="Minimal">
    <w:name w:val="Minimal"/>
    <w:basedOn w:val="Standard"/>
    <w:next w:val="Standard"/>
    <w:rsid w:val="006350A1"/>
    <w:rPr>
      <w:color w:val="FFFFFF" w:themeColor="background1"/>
      <w:sz w:val="2"/>
    </w:rPr>
  </w:style>
  <w:style w:type="paragraph" w:customStyle="1" w:styleId="Haupttitel">
    <w:name w:val="Haupttitel"/>
    <w:basedOn w:val="Standard"/>
    <w:next w:val="Standard"/>
    <w:rsid w:val="00782C6A"/>
    <w:rPr>
      <w:rFonts w:ascii="Arial Black" w:hAnsi="Arial Black"/>
      <w:color w:val="000000" w:themeColor="text1"/>
      <w:sz w:val="26"/>
    </w:rPr>
  </w:style>
  <w:style w:type="paragraph" w:customStyle="1" w:styleId="Zwischentitel">
    <w:name w:val="Zwischentitel"/>
    <w:basedOn w:val="Standard"/>
    <w:next w:val="Standard"/>
    <w:rsid w:val="00782C6A"/>
    <w:rPr>
      <w:b/>
    </w:rPr>
  </w:style>
  <w:style w:type="paragraph" w:customStyle="1" w:styleId="Fusszeile">
    <w:name w:val="Fusszeile"/>
    <w:basedOn w:val="Standard"/>
    <w:rsid w:val="003A1AC5"/>
    <w:pPr>
      <w:tabs>
        <w:tab w:val="center" w:pos="4321"/>
        <w:tab w:val="right" w:pos="8641"/>
      </w:tabs>
    </w:pPr>
    <w:rPr>
      <w:sz w:val="16"/>
    </w:rPr>
  </w:style>
  <w:style w:type="paragraph" w:customStyle="1" w:styleId="Fusszeile-Seite">
    <w:name w:val="Fusszeile-Seite"/>
    <w:basedOn w:val="Standard"/>
    <w:rsid w:val="00C60765"/>
    <w:pPr>
      <w:jc w:val="right"/>
    </w:pPr>
    <w:rPr>
      <w:sz w:val="16"/>
    </w:rPr>
  </w:style>
  <w:style w:type="paragraph" w:customStyle="1" w:styleId="ListLevelsWithNumbers">
    <w:name w:val="ListLevelsWithNumbers"/>
    <w:basedOn w:val="Standard"/>
    <w:qFormat/>
    <w:rsid w:val="00A44E0E"/>
    <w:pPr>
      <w:numPr>
        <w:numId w:val="34"/>
      </w:numPr>
    </w:pPr>
  </w:style>
  <w:style w:type="paragraph" w:customStyle="1" w:styleId="ListWithNumbers">
    <w:name w:val="ListWithNumbers"/>
    <w:basedOn w:val="Standard"/>
    <w:qFormat/>
    <w:rsid w:val="00A44E0E"/>
    <w:pPr>
      <w:numPr>
        <w:numId w:val="35"/>
      </w:numPr>
      <w:tabs>
        <w:tab w:val="left" w:pos="425"/>
      </w:tabs>
    </w:pPr>
  </w:style>
  <w:style w:type="character" w:styleId="Platzhaltertext">
    <w:name w:val="Placeholder Text"/>
    <w:basedOn w:val="Absatz-Standardschriftart"/>
    <w:uiPriority w:val="99"/>
    <w:semiHidden/>
    <w:rsid w:val="00306F49"/>
    <w:rPr>
      <w:color w:val="808080"/>
      <w:lang w:val="de-CH"/>
    </w:rPr>
  </w:style>
  <w:style w:type="paragraph" w:styleId="Textkrper">
    <w:name w:val="Body Text"/>
    <w:link w:val="TextkrperZchn"/>
    <w:qFormat/>
    <w:rsid w:val="00010B11"/>
    <w:pPr>
      <w:spacing w:line="240" w:lineRule="atLeast"/>
      <w:jc w:val="both"/>
    </w:pPr>
    <w:rPr>
      <w:rFonts w:cs="Tahoma"/>
      <w:szCs w:val="17"/>
      <w:lang w:eastAsia="de-DE"/>
    </w:rPr>
  </w:style>
  <w:style w:type="character" w:customStyle="1" w:styleId="TextkrperZchn">
    <w:name w:val="Textkörper Zchn"/>
    <w:basedOn w:val="Absatz-Standardschriftart"/>
    <w:link w:val="Textkrper"/>
    <w:rsid w:val="00010B11"/>
    <w:rPr>
      <w:rFonts w:cs="Tahoma"/>
      <w:szCs w:val="17"/>
      <w:lang w:eastAsia="de-D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010B1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887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mailto:berufsbildung@ow.ch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00380536\AppData\Local\Temp\officeatwork\temp0001\Templates\2055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61488B96C28941C8B5430EB1CD9B97A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E17B65A-1C98-47BF-886E-CAA057711623}"/>
      </w:docPartPr>
      <w:docPartBody>
        <w:p w:rsidR="00FF2A3B" w:rsidRDefault="009046BC" w:rsidP="009046BC">
          <w:pPr>
            <w:pStyle w:val="61488B96C28941C8B5430EB1CD9B97AA"/>
          </w:pPr>
          <w:r>
            <w:t xml:space="preserve"> </w:t>
          </w:r>
        </w:p>
      </w:docPartBody>
    </w:docPart>
    <w:docPart>
      <w:docPartPr>
        <w:name w:val="A725CD5CFB554B56927F3CD2D6F5043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CC7121B-D9E6-429B-B991-2C681D260D63}"/>
      </w:docPartPr>
      <w:docPartBody>
        <w:p w:rsidR="00057A6E" w:rsidRDefault="00DC10CB" w:rsidP="00DC10CB">
          <w:pPr>
            <w:pStyle w:val="A725CD5CFB554B56927F3CD2D6F50435"/>
          </w:pPr>
          <w:r w:rsidRPr="00771F15">
            <w:rPr>
              <w:rStyle w:val="Platzhaltertext"/>
              <w:rFonts w:ascii="Arial" w:hAnsi="Arial" w:cs="Arial"/>
            </w:rPr>
            <w:t>Name, Vorname</w:t>
          </w:r>
        </w:p>
      </w:docPartBody>
    </w:docPart>
    <w:docPart>
      <w:docPartPr>
        <w:name w:val="50BF85145B6F463E95F9AD9CA477713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29A61A5-4477-4665-B843-2FF4C75B5770}"/>
      </w:docPartPr>
      <w:docPartBody>
        <w:p w:rsidR="00057A6E" w:rsidRDefault="00DC10CB" w:rsidP="00DC10CB">
          <w:pPr>
            <w:pStyle w:val="50BF85145B6F463E95F9AD9CA4777131"/>
          </w:pPr>
          <w:r w:rsidRPr="00771F15">
            <w:rPr>
              <w:rStyle w:val="Platzhaltertext"/>
              <w:rFonts w:ascii="Arial" w:hAnsi="Arial" w:cs="Arial"/>
            </w:rPr>
            <w:t>Adresse (Strasse/Ort).</w:t>
          </w:r>
        </w:p>
      </w:docPartBody>
    </w:docPart>
    <w:docPart>
      <w:docPartPr>
        <w:name w:val="8FF26694F310425A8FCF97B9FF8ACDA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B450D92-6C58-4D9D-8F53-8D785E0CD926}"/>
      </w:docPartPr>
      <w:docPartBody>
        <w:p w:rsidR="00057A6E" w:rsidRDefault="00DC10CB" w:rsidP="00DC10CB">
          <w:pPr>
            <w:pStyle w:val="8FF26694F310425A8FCF97B9FF8ACDAB"/>
          </w:pPr>
          <w:r w:rsidRPr="00771F15">
            <w:rPr>
              <w:rStyle w:val="Platzhaltertext"/>
              <w:rFonts w:ascii="Arial" w:hAnsi="Arial" w:cs="Arial"/>
            </w:rPr>
            <w:t>Telefon-Nr. (Fixnet / Mobile)</w:t>
          </w:r>
        </w:p>
      </w:docPartBody>
    </w:docPart>
    <w:docPart>
      <w:docPartPr>
        <w:name w:val="F2A6325D8B4343DDA3DD9DBAD0CC1F5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D2DFA44-5483-4777-B29F-E212F18EDF7B}"/>
      </w:docPartPr>
      <w:docPartBody>
        <w:p w:rsidR="00057A6E" w:rsidRDefault="00DC10CB" w:rsidP="00DC10CB">
          <w:pPr>
            <w:pStyle w:val="F2A6325D8B4343DDA3DD9DBAD0CC1F54"/>
          </w:pPr>
          <w:r w:rsidRPr="00771F15">
            <w:rPr>
              <w:rStyle w:val="Platzhaltertext"/>
              <w:rFonts w:ascii="Arial" w:hAnsi="Arial" w:cs="Arial"/>
            </w:rPr>
            <w:t>Lehrbetrieb</w:t>
          </w:r>
        </w:p>
      </w:docPartBody>
    </w:docPart>
    <w:docPart>
      <w:docPartPr>
        <w:name w:val="5D3F07048AE34C2F839B509D3DF1AAB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B8C736D-3AC0-4814-9EDC-7D92E0CFC800}"/>
      </w:docPartPr>
      <w:docPartBody>
        <w:p w:rsidR="00057A6E" w:rsidRDefault="00DC10CB" w:rsidP="00DC10CB">
          <w:pPr>
            <w:pStyle w:val="5D3F07048AE34C2F839B509D3DF1AABB"/>
          </w:pPr>
          <w:r w:rsidRPr="00771F15">
            <w:rPr>
              <w:rStyle w:val="Platzhaltertext"/>
              <w:rFonts w:ascii="Arial" w:hAnsi="Arial" w:cs="Arial"/>
            </w:rPr>
            <w:t>Adresse Prüfungsort (Strasse / Ort)</w:t>
          </w:r>
        </w:p>
      </w:docPartBody>
    </w:docPart>
    <w:docPart>
      <w:docPartPr>
        <w:name w:val="ECB4E6C081D441BDB6A02D20A484D3C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194E631-1D2D-4236-85EF-F0B6BD4C4135}"/>
      </w:docPartPr>
      <w:docPartBody>
        <w:p w:rsidR="00057A6E" w:rsidRDefault="00DC10CB" w:rsidP="00DC10CB">
          <w:pPr>
            <w:pStyle w:val="ECB4E6C081D441BDB6A02D20A484D3C1"/>
          </w:pPr>
          <w:r w:rsidRPr="00771F15">
            <w:rPr>
              <w:rStyle w:val="Platzhaltertext"/>
              <w:rFonts w:ascii="Arial" w:hAnsi="Arial" w:cs="Arial"/>
            </w:rPr>
            <w:t>Name des Berufsbildner</w:t>
          </w:r>
        </w:p>
      </w:docPartBody>
    </w:docPart>
    <w:docPart>
      <w:docPartPr>
        <w:name w:val="33569D08946747088DAA38EAFD07232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A26A7C8-7844-4E14-8EA4-260985E6BC6A}"/>
      </w:docPartPr>
      <w:docPartBody>
        <w:p w:rsidR="00057A6E" w:rsidRDefault="00DC10CB" w:rsidP="00DC10CB">
          <w:pPr>
            <w:pStyle w:val="33569D08946747088DAA38EAFD072322"/>
          </w:pPr>
          <w:r w:rsidRPr="00771F15">
            <w:rPr>
              <w:rStyle w:val="Platzhaltertext"/>
              <w:rFonts w:ascii="Arial" w:hAnsi="Arial" w:cs="Arial"/>
            </w:rPr>
            <w:t>Telefon-Nr.</w:t>
          </w:r>
        </w:p>
      </w:docPartBody>
    </w:docPart>
    <w:docPart>
      <w:docPartPr>
        <w:name w:val="64E17D9F1BF94D8D957A01F48D1D087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593FEB3-C84A-4DB3-84A3-6580333E49A1}"/>
      </w:docPartPr>
      <w:docPartBody>
        <w:p w:rsidR="00057A6E" w:rsidRDefault="00DC10CB" w:rsidP="00DC10CB">
          <w:pPr>
            <w:pStyle w:val="64E17D9F1BF94D8D957A01F48D1D0875"/>
          </w:pPr>
          <w:r w:rsidRPr="00771F15">
            <w:rPr>
              <w:rStyle w:val="Platzhaltertext"/>
              <w:rFonts w:ascii="Arial" w:hAnsi="Arial" w:cs="Arial"/>
            </w:rPr>
            <w:t>E-Mail</w:t>
          </w:r>
        </w:p>
      </w:docPartBody>
    </w:docPart>
    <w:docPart>
      <w:docPartPr>
        <w:name w:val="3EDA07AB704E4A6289FA9F375E5673F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EF991A5-86E6-4530-91BD-18BC79EAFBA5}"/>
      </w:docPartPr>
      <w:docPartBody>
        <w:p w:rsidR="00057A6E" w:rsidRDefault="00DC10CB" w:rsidP="00DC10CB">
          <w:pPr>
            <w:pStyle w:val="3EDA07AB704E4A6289FA9F375E5673F7"/>
          </w:pPr>
          <w:r w:rsidRPr="009A592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A040FCC7A46E405481431048CDF3DD5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1CD879F-3600-4538-ACBD-57FDE1758D0C}"/>
      </w:docPartPr>
      <w:docPartBody>
        <w:p w:rsidR="00057A6E" w:rsidRDefault="00DC10CB" w:rsidP="00DC10CB">
          <w:pPr>
            <w:pStyle w:val="A040FCC7A46E405481431048CDF3DD5D"/>
          </w:pPr>
          <w:r w:rsidRPr="009A592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3622090391614B44867D4BE6062F00A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81A46A7-0766-4C03-A169-08B66E6BDBB0}"/>
      </w:docPartPr>
      <w:docPartBody>
        <w:p w:rsidR="00057A6E" w:rsidRDefault="00DC10CB" w:rsidP="00DC10CB">
          <w:pPr>
            <w:pStyle w:val="3622090391614B44867D4BE6062F00AA"/>
          </w:pPr>
          <w:r w:rsidRPr="009A592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404367B7EC2C40FE848BFA35729BC8E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965553E-6D81-462F-8E84-DD4526CF85D8}"/>
      </w:docPartPr>
      <w:docPartBody>
        <w:p w:rsidR="00057A6E" w:rsidRDefault="00DC10CB" w:rsidP="00DC10CB">
          <w:pPr>
            <w:pStyle w:val="404367B7EC2C40FE848BFA35729BC8E2"/>
          </w:pPr>
          <w:r w:rsidRPr="009A592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847B989743E2407D9328336E2A5B40A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34F25CD-9A27-44DB-A602-335D9B92901D}"/>
      </w:docPartPr>
      <w:docPartBody>
        <w:p w:rsidR="00057A6E" w:rsidRDefault="00DC10CB" w:rsidP="00DC10CB">
          <w:pPr>
            <w:pStyle w:val="847B989743E2407D9328336E2A5B40A1"/>
          </w:pPr>
          <w:r w:rsidRPr="009A592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622571004EED45DC8B54EB9B433B91C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A8DCDEB-CA96-4B92-B75E-D63E197E02A7}"/>
      </w:docPartPr>
      <w:docPartBody>
        <w:p w:rsidR="00057A6E" w:rsidRDefault="00DC10CB" w:rsidP="00DC10CB">
          <w:pPr>
            <w:pStyle w:val="622571004EED45DC8B54EB9B433B91C3"/>
          </w:pPr>
          <w:r w:rsidRPr="009A592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BC50DA6544FE4239B664BE0942C767C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76054F4-E499-4254-BD81-8865BE07EA27}"/>
      </w:docPartPr>
      <w:docPartBody>
        <w:p w:rsidR="00057A6E" w:rsidRDefault="00DC10CB" w:rsidP="00DC10CB">
          <w:pPr>
            <w:pStyle w:val="BC50DA6544FE4239B664BE0942C767C2"/>
          </w:pPr>
          <w:r w:rsidRPr="009A592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5384C6ADE604459988F9F58013F451F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8F67995-42B3-4723-B2B2-BE0F2C13E313}"/>
      </w:docPartPr>
      <w:docPartBody>
        <w:p w:rsidR="00057A6E" w:rsidRDefault="00DC10CB" w:rsidP="00DC10CB">
          <w:pPr>
            <w:pStyle w:val="5384C6ADE604459988F9F58013F451F9"/>
          </w:pPr>
          <w:r w:rsidRPr="009A592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ECACD858C6D3419699E639C935D9C30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C1925ED-878D-42EE-94CF-E3824E8E6335}"/>
      </w:docPartPr>
      <w:docPartBody>
        <w:p w:rsidR="00057A6E" w:rsidRDefault="00DC10CB" w:rsidP="00DC10CB">
          <w:pPr>
            <w:pStyle w:val="ECACD858C6D3419699E639C935D9C304"/>
          </w:pPr>
          <w:r w:rsidRPr="009A592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0A9586A5424249C69B8CEE7ADDC0BB6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0AF2033-3D1E-4C1D-B5FE-F9266D2F0647}"/>
      </w:docPartPr>
      <w:docPartBody>
        <w:p w:rsidR="00057A6E" w:rsidRDefault="00DC10CB" w:rsidP="00DC10CB">
          <w:pPr>
            <w:pStyle w:val="0A9586A5424249C69B8CEE7ADDC0BB6A"/>
          </w:pPr>
          <w:r w:rsidRPr="009A592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1A8954F8554D42AB9D6BDB5C41E6587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A5A361E-0A94-4BA1-99F2-E9A432B820FD}"/>
      </w:docPartPr>
      <w:docPartBody>
        <w:p w:rsidR="00057A6E" w:rsidRDefault="00DC10CB" w:rsidP="00DC10CB">
          <w:pPr>
            <w:pStyle w:val="1A8954F8554D42AB9D6BDB5C41E65877"/>
          </w:pPr>
          <w:r w:rsidRPr="009A592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E67481BAB4FA4427A3AE1929310D531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C4599C3-5E54-47F5-822C-DE6A0BE9B7D2}"/>
      </w:docPartPr>
      <w:docPartBody>
        <w:p w:rsidR="00057A6E" w:rsidRDefault="00DC10CB" w:rsidP="00DC10CB">
          <w:pPr>
            <w:pStyle w:val="E67481BAB4FA4427A3AE1929310D531C"/>
          </w:pPr>
          <w:r w:rsidRPr="009A592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2FCAB6DA6845414AAB612BB15A5EEB6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C5AF9AA-AD02-4F0F-B11C-BAA989069C12}"/>
      </w:docPartPr>
      <w:docPartBody>
        <w:p w:rsidR="00057A6E" w:rsidRDefault="00DC10CB" w:rsidP="00DC10CB">
          <w:pPr>
            <w:pStyle w:val="2FCAB6DA6845414AAB612BB15A5EEB69"/>
          </w:pPr>
          <w:r w:rsidRPr="009A592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992DA6463FA5464BBB042551A683B1B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F8C3822-0D85-45AE-9023-DC5887B1E817}"/>
      </w:docPartPr>
      <w:docPartBody>
        <w:p w:rsidR="00057A6E" w:rsidRDefault="00DC10CB" w:rsidP="00DC10CB">
          <w:pPr>
            <w:pStyle w:val="992DA6463FA5464BBB042551A683B1B5"/>
          </w:pPr>
          <w:r w:rsidRPr="009A592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FE33670D8E3443E0AED2EC1F8348805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0AF1692-B7F8-4F4A-8CEC-83F90D1F080B}"/>
      </w:docPartPr>
      <w:docPartBody>
        <w:p w:rsidR="00057A6E" w:rsidRDefault="00DC10CB" w:rsidP="00DC10CB">
          <w:pPr>
            <w:pStyle w:val="FE33670D8E3443E0AED2EC1F83488055"/>
          </w:pPr>
          <w:r w:rsidRPr="009A592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A45694886F294E2093C1CDED2B7AA37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4B79E96-C9CC-4438-829E-3F611E655D6B}"/>
      </w:docPartPr>
      <w:docPartBody>
        <w:p w:rsidR="00057A6E" w:rsidRDefault="00DC10CB" w:rsidP="00DC10CB">
          <w:pPr>
            <w:pStyle w:val="A45694886F294E2093C1CDED2B7AA370"/>
          </w:pPr>
          <w:r w:rsidRPr="009A592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04776B8474D744408F57C80D7F863D1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9DA96DC-08CA-4C96-B0C6-B53A9CC4DECE}"/>
      </w:docPartPr>
      <w:docPartBody>
        <w:p w:rsidR="00057A6E" w:rsidRDefault="00DC10CB" w:rsidP="00DC10CB">
          <w:pPr>
            <w:pStyle w:val="04776B8474D744408F57C80D7F863D13"/>
          </w:pPr>
          <w:r w:rsidRPr="009A592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0EBA2686E52B497994D8DB05E682D97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51C6C5F-A2BF-4AD2-B7BE-55921F52018E}"/>
      </w:docPartPr>
      <w:docPartBody>
        <w:p w:rsidR="00057A6E" w:rsidRDefault="00DC10CB" w:rsidP="00DC10CB">
          <w:pPr>
            <w:pStyle w:val="0EBA2686E52B497994D8DB05E682D972"/>
          </w:pPr>
          <w:r w:rsidRPr="009A592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C5C78B54D7564110AB61F522B141E84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DCCC13B-9C25-46C4-A34F-146A489882D1}"/>
      </w:docPartPr>
      <w:docPartBody>
        <w:p w:rsidR="00057A6E" w:rsidRDefault="00DC10CB" w:rsidP="00DC10CB">
          <w:pPr>
            <w:pStyle w:val="C5C78B54D7564110AB61F522B141E84A"/>
          </w:pPr>
          <w:r w:rsidRPr="009A592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2E37D38108174EDA9AA0CB840D3B61B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628777E-4683-4830-B06D-55948E3ADDFE}"/>
      </w:docPartPr>
      <w:docPartBody>
        <w:p w:rsidR="00057A6E" w:rsidRDefault="00DC10CB" w:rsidP="00DC10CB">
          <w:pPr>
            <w:pStyle w:val="2E37D38108174EDA9AA0CB840D3B61BB"/>
          </w:pPr>
          <w:r w:rsidRPr="009A592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014FF4EBB1D2444EB32D413507B65C7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ABFB28B-0DAC-44D5-81BE-34F65F59E287}"/>
      </w:docPartPr>
      <w:docPartBody>
        <w:p w:rsidR="00057A6E" w:rsidRDefault="00DC10CB" w:rsidP="00DC10CB">
          <w:pPr>
            <w:pStyle w:val="014FF4EBB1D2444EB32D413507B65C76"/>
          </w:pPr>
          <w:r w:rsidRPr="009A592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60E326AF809D4DE0B116445A6C97D8D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D6F1EE5-C787-455F-9738-967E3C03891E}"/>
      </w:docPartPr>
      <w:docPartBody>
        <w:p w:rsidR="00057A6E" w:rsidRDefault="00DC10CB" w:rsidP="00DC10CB">
          <w:pPr>
            <w:pStyle w:val="60E326AF809D4DE0B116445A6C97D8DF"/>
          </w:pPr>
          <w:r w:rsidRPr="009A592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DB6E413EF2EF48E6907D508A0341C9A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9F3DAA3-4FFC-478D-B6D1-1DD4176FA023}"/>
      </w:docPartPr>
      <w:docPartBody>
        <w:p w:rsidR="00057A6E" w:rsidRDefault="00DC10CB" w:rsidP="00DC10CB">
          <w:pPr>
            <w:pStyle w:val="DB6E413EF2EF48E6907D508A0341C9A6"/>
          </w:pPr>
          <w:r w:rsidRPr="009A592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ECD1B1B85D5D46288975A590B7B8B15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8197D35-C1B7-4401-A97E-7216E99DF5C4}"/>
      </w:docPartPr>
      <w:docPartBody>
        <w:p w:rsidR="00057A6E" w:rsidRDefault="00DC10CB" w:rsidP="00DC10CB">
          <w:pPr>
            <w:pStyle w:val="ECD1B1B85D5D46288975A590B7B8B151"/>
          </w:pPr>
          <w:r w:rsidRPr="009A592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36537FAD1E42471DAB7A8716D61D3DC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77565FA-1F34-48A6-8F43-2936AA52212D}"/>
      </w:docPartPr>
      <w:docPartBody>
        <w:p w:rsidR="00057A6E" w:rsidRDefault="00DC10CB" w:rsidP="00DC10CB">
          <w:pPr>
            <w:pStyle w:val="36537FAD1E42471DAB7A8716D61D3DCA"/>
          </w:pPr>
          <w:r w:rsidRPr="009A592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0B30667CBC9649F9BFD7AF587484E16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E13DD1C-5FB1-47DB-9412-92E27A2653B6}"/>
      </w:docPartPr>
      <w:docPartBody>
        <w:p w:rsidR="00057A6E" w:rsidRDefault="00DC10CB" w:rsidP="00DC10CB">
          <w:pPr>
            <w:pStyle w:val="0B30667CBC9649F9BFD7AF587484E165"/>
          </w:pPr>
          <w:r w:rsidRPr="009A592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48A921B62AE848DEAE7482C4596B1AA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E21F0F1-6BB0-426A-B5EA-840AA4468E0D}"/>
      </w:docPartPr>
      <w:docPartBody>
        <w:p w:rsidR="00057A6E" w:rsidRDefault="00DC10CB" w:rsidP="00DC10CB">
          <w:pPr>
            <w:pStyle w:val="48A921B62AE848DEAE7482C4596B1AAD"/>
          </w:pPr>
          <w:r w:rsidRPr="009A592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B0818BFF8A3E48D7AFA2AF43DEEB99B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9912097-2D51-4CE0-B11E-4EC123920823}"/>
      </w:docPartPr>
      <w:docPartBody>
        <w:p w:rsidR="00057A6E" w:rsidRDefault="00DC10CB" w:rsidP="00DC10CB">
          <w:pPr>
            <w:pStyle w:val="B0818BFF8A3E48D7AFA2AF43DEEB99B9"/>
          </w:pPr>
          <w:r w:rsidRPr="009A592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B232413A7E5B4B31A3C4466516CF177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D53C37E-D6FE-4473-9399-C6FAD2B07295}"/>
      </w:docPartPr>
      <w:docPartBody>
        <w:p w:rsidR="00057A6E" w:rsidRDefault="00DC10CB" w:rsidP="00DC10CB">
          <w:pPr>
            <w:pStyle w:val="B232413A7E5B4B31A3C4466516CF177D"/>
          </w:pPr>
          <w:r w:rsidRPr="009A592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CA8F75027FA64501B541C49827BCA90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143E7F2-F450-41BF-B573-23154A6BEE8D}"/>
      </w:docPartPr>
      <w:docPartBody>
        <w:p w:rsidR="00057A6E" w:rsidRDefault="00DC10CB" w:rsidP="00DC10CB">
          <w:pPr>
            <w:pStyle w:val="CA8F75027FA64501B541C49827BCA90B"/>
          </w:pPr>
          <w:r w:rsidRPr="009A592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334DF773753E4408985BCE5874759A0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5E73E49-7BBF-467C-B1CC-388A2771C608}"/>
      </w:docPartPr>
      <w:docPartBody>
        <w:p w:rsidR="00057A6E" w:rsidRDefault="00DC10CB" w:rsidP="00DC10CB">
          <w:pPr>
            <w:pStyle w:val="334DF773753E4408985BCE5874759A0F"/>
          </w:pPr>
          <w:r w:rsidRPr="009A592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20679A202C6D4E51B5D0C195F108336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A946AD6-D768-49BB-A3F7-D0CEE55C9AEB}"/>
      </w:docPartPr>
      <w:docPartBody>
        <w:p w:rsidR="00057A6E" w:rsidRDefault="00DC10CB" w:rsidP="00DC10CB">
          <w:pPr>
            <w:pStyle w:val="20679A202C6D4E51B5D0C195F1083366"/>
          </w:pPr>
          <w:r w:rsidRPr="009A592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E02ACADCB0D84082942BCB3F4D6AC83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F761DE1-E790-40F2-B811-CDDB4AD4321D}"/>
      </w:docPartPr>
      <w:docPartBody>
        <w:p w:rsidR="00057A6E" w:rsidRDefault="00DC10CB" w:rsidP="00DC10CB">
          <w:pPr>
            <w:pStyle w:val="E02ACADCB0D84082942BCB3F4D6AC837"/>
          </w:pPr>
          <w:r w:rsidRPr="009A592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0D34FB97A1CD4FAE9B7BD16DB19C72E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039632A-EAAC-466F-B450-0E529D6A9E7B}"/>
      </w:docPartPr>
      <w:docPartBody>
        <w:p w:rsidR="00057A6E" w:rsidRDefault="00DC10CB" w:rsidP="00DC10CB">
          <w:pPr>
            <w:pStyle w:val="0D34FB97A1CD4FAE9B7BD16DB19C72EF"/>
          </w:pPr>
          <w:r w:rsidRPr="009A592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FEAFD9D1A3CA430DAF1B01DB41ED147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0C1C25D-7387-4B39-8C82-11B1F002E0E9}"/>
      </w:docPartPr>
      <w:docPartBody>
        <w:p w:rsidR="00057A6E" w:rsidRDefault="00DC10CB" w:rsidP="00DC10CB">
          <w:pPr>
            <w:pStyle w:val="FEAFD9D1A3CA430DAF1B01DB41ED147B"/>
          </w:pPr>
          <w:r w:rsidRPr="009A592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ABCC0C1C4E7540B2B31399B37890979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82BC793-35DA-404A-9082-4E6A4AD19134}"/>
      </w:docPartPr>
      <w:docPartBody>
        <w:p w:rsidR="00057A6E" w:rsidRDefault="00DC10CB" w:rsidP="00DC10CB">
          <w:pPr>
            <w:pStyle w:val="ABCC0C1C4E7540B2B31399B378909791"/>
          </w:pPr>
          <w:r w:rsidRPr="009A592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AE64FDBFED3242E098931C53FF6CDD6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107E749-2766-4654-95A1-C5987C22C23C}"/>
      </w:docPartPr>
      <w:docPartBody>
        <w:p w:rsidR="00057A6E" w:rsidRDefault="00DC10CB" w:rsidP="00DC10CB">
          <w:pPr>
            <w:pStyle w:val="AE64FDBFED3242E098931C53FF6CDD62"/>
          </w:pPr>
          <w:r w:rsidRPr="009A592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58169CE4B215424E8A8F9EB3BBC8921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6DFDE28-E2D5-4E06-809A-4AFAE44DE0FD}"/>
      </w:docPartPr>
      <w:docPartBody>
        <w:p w:rsidR="00057A6E" w:rsidRDefault="00DC10CB" w:rsidP="00DC10CB">
          <w:pPr>
            <w:pStyle w:val="58169CE4B215424E8A8F9EB3BBC8921E"/>
          </w:pPr>
          <w:r w:rsidRPr="009A592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3496FC35555946B68437F546112B850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CDBC6D9-9719-4498-BDFC-559CE1A7FF2E}"/>
      </w:docPartPr>
      <w:docPartBody>
        <w:p w:rsidR="00057A6E" w:rsidRDefault="00DC10CB" w:rsidP="00DC10CB">
          <w:pPr>
            <w:pStyle w:val="3496FC35555946B68437F546112B8505"/>
          </w:pPr>
          <w:r w:rsidRPr="009A592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D22727AF294C47F0889F978291D0564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11E23EA-E0C8-4903-B982-4A795FD62B02}"/>
      </w:docPartPr>
      <w:docPartBody>
        <w:p w:rsidR="00057A6E" w:rsidRDefault="00DC10CB" w:rsidP="00DC10CB">
          <w:pPr>
            <w:pStyle w:val="D22727AF294C47F0889F978291D0564D"/>
          </w:pPr>
          <w:r w:rsidRPr="009A592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C4E3BB2BE7404995B1C89C80EDA46C1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7C94052-7A1E-4587-93D0-AA24EACAC959}"/>
      </w:docPartPr>
      <w:docPartBody>
        <w:p w:rsidR="00057A6E" w:rsidRDefault="00DC10CB" w:rsidP="00DC10CB">
          <w:pPr>
            <w:pStyle w:val="C4E3BB2BE7404995B1C89C80EDA46C13"/>
          </w:pPr>
          <w:r w:rsidRPr="009A592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C4743161351542069E594E4FA6CECBD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76D5A4C-8B11-41AA-ABEE-649AC0E82813}"/>
      </w:docPartPr>
      <w:docPartBody>
        <w:p w:rsidR="00057A6E" w:rsidRDefault="00DC10CB" w:rsidP="00DC10CB">
          <w:pPr>
            <w:pStyle w:val="C4743161351542069E594E4FA6CECBDE"/>
          </w:pPr>
          <w:r w:rsidRPr="009A592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E362BE5117A843268D2C02CF7AAE0B5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0EFEA34-5C29-45FC-8D19-DD628BBE56A3}"/>
      </w:docPartPr>
      <w:docPartBody>
        <w:p w:rsidR="00057A6E" w:rsidRDefault="00DC10CB" w:rsidP="00DC10CB">
          <w:pPr>
            <w:pStyle w:val="E362BE5117A843268D2C02CF7AAE0B53"/>
          </w:pPr>
          <w:r w:rsidRPr="009A592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7A81E05B99854534B33AEF419BA98E7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10A1F44-E96E-4CC6-BD3C-056F8D844668}"/>
      </w:docPartPr>
      <w:docPartBody>
        <w:p w:rsidR="00057A6E" w:rsidRDefault="00DC10CB" w:rsidP="00DC10CB">
          <w:pPr>
            <w:pStyle w:val="7A81E05B99854534B33AEF419BA98E7D"/>
          </w:pPr>
          <w:r w:rsidRPr="009A592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E62AFF92C6934190BE610B590667EAC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FD9E155-2CA2-4F28-8F4B-51D341E7F866}"/>
      </w:docPartPr>
      <w:docPartBody>
        <w:p w:rsidR="00057A6E" w:rsidRDefault="00DC10CB" w:rsidP="00DC10CB">
          <w:pPr>
            <w:pStyle w:val="E62AFF92C6934190BE610B590667EAC6"/>
          </w:pPr>
          <w:r w:rsidRPr="009A592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0E37A7274A0A4DF78E54CA61284A2E1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8FC4BF4-7BFA-416E-90A9-7B3A6A33129D}"/>
      </w:docPartPr>
      <w:docPartBody>
        <w:p w:rsidR="00057A6E" w:rsidRDefault="00DC10CB" w:rsidP="00DC10CB">
          <w:pPr>
            <w:pStyle w:val="0E37A7274A0A4DF78E54CA61284A2E19"/>
          </w:pPr>
          <w:r w:rsidRPr="009A592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068E773179DD4365AAB036170545215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B2FB717-2351-4FA4-9DC8-DE73A5D51486}"/>
      </w:docPartPr>
      <w:docPartBody>
        <w:p w:rsidR="00057A6E" w:rsidRDefault="00DC10CB" w:rsidP="00DC10CB">
          <w:pPr>
            <w:pStyle w:val="068E773179DD4365AAB0361705452159"/>
          </w:pPr>
          <w:r w:rsidRPr="009A592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A5650CDC6FBE4F3E895337DF196B349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42DD68A-FA4C-483E-9E4F-FE3AA7B95706}"/>
      </w:docPartPr>
      <w:docPartBody>
        <w:p w:rsidR="00057A6E" w:rsidRDefault="00DC10CB" w:rsidP="00DC10CB">
          <w:pPr>
            <w:pStyle w:val="A5650CDC6FBE4F3E895337DF196B3499"/>
          </w:pPr>
          <w:r w:rsidRPr="009A592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193C94466EFF41FD96D36655BCCD265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3573A84-2CD6-4D69-8CBB-DD592BC50F1B}"/>
      </w:docPartPr>
      <w:docPartBody>
        <w:p w:rsidR="00057A6E" w:rsidRDefault="00DC10CB" w:rsidP="00DC10CB">
          <w:pPr>
            <w:pStyle w:val="193C94466EFF41FD96D36655BCCD2659"/>
          </w:pPr>
          <w:r w:rsidRPr="009A592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6E6A3C1578174B17855F89976C67FA8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717FFD6-5542-42A5-AE59-89706FBE3FBF}"/>
      </w:docPartPr>
      <w:docPartBody>
        <w:p w:rsidR="00057A6E" w:rsidRDefault="00DC10CB" w:rsidP="00DC10CB">
          <w:pPr>
            <w:pStyle w:val="6E6A3C1578174B17855F89976C67FA86"/>
          </w:pPr>
          <w:r w:rsidRPr="009A592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3668A9626E804B9B8A1D8BB8F7B6F0F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9D30F4E-8A53-4855-81AF-55FFE0696B1D}"/>
      </w:docPartPr>
      <w:docPartBody>
        <w:p w:rsidR="00057A6E" w:rsidRDefault="00DC10CB" w:rsidP="00DC10CB">
          <w:pPr>
            <w:pStyle w:val="3668A9626E804B9B8A1D8BB8F7B6F0F9"/>
          </w:pPr>
          <w:r w:rsidRPr="009A592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C9D849BC02EB48F190357DF97D1901A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40115EB-8937-4C91-B48D-1D3373BCF4DF}"/>
      </w:docPartPr>
      <w:docPartBody>
        <w:p w:rsidR="00057A6E" w:rsidRDefault="00DC10CB" w:rsidP="00DC10CB">
          <w:pPr>
            <w:pStyle w:val="C9D849BC02EB48F190357DF97D1901AF"/>
          </w:pPr>
          <w:r w:rsidRPr="009A592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50F65BC771CC4809A4EEA8E3DCAB024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8726184-E89F-43C1-B7C8-5F7A40466020}"/>
      </w:docPartPr>
      <w:docPartBody>
        <w:p w:rsidR="00057A6E" w:rsidRDefault="00DC10CB" w:rsidP="00DC10CB">
          <w:pPr>
            <w:pStyle w:val="50F65BC771CC4809A4EEA8E3DCAB0248"/>
          </w:pPr>
          <w:r w:rsidRPr="009A592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06FCA201D67949AFB8F1639BB71426A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12F9753-191A-4ED4-8B34-DD414C8A2B30}"/>
      </w:docPartPr>
      <w:docPartBody>
        <w:p w:rsidR="00057A6E" w:rsidRDefault="00DC10CB" w:rsidP="00DC10CB">
          <w:pPr>
            <w:pStyle w:val="06FCA201D67949AFB8F1639BB71426A0"/>
          </w:pPr>
          <w:r w:rsidRPr="009A592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8EC9410C84FC41F0BA26ECF05D41409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41C5178-E2E0-456F-B88C-3FBD7BBFF0D6}"/>
      </w:docPartPr>
      <w:docPartBody>
        <w:p w:rsidR="00057A6E" w:rsidRDefault="00DC10CB" w:rsidP="00DC10CB">
          <w:pPr>
            <w:pStyle w:val="8EC9410C84FC41F0BA26ECF05D414098"/>
          </w:pPr>
          <w:r w:rsidRPr="009A592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1F3EEA4ED23D49F2B6D6BC452A0CAF5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615A7E3-884D-43AC-A16A-7A962D2E2898}"/>
      </w:docPartPr>
      <w:docPartBody>
        <w:p w:rsidR="00057A6E" w:rsidRDefault="00DC10CB" w:rsidP="00DC10CB">
          <w:pPr>
            <w:pStyle w:val="1F3EEA4ED23D49F2B6D6BC452A0CAF50"/>
          </w:pPr>
          <w:r w:rsidRPr="009A592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BFE05562815F43DEB79D9D029F53442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A014050-A471-4A6B-B1CD-5044E2FDAAD4}"/>
      </w:docPartPr>
      <w:docPartBody>
        <w:p w:rsidR="00057A6E" w:rsidRDefault="00DC10CB" w:rsidP="00DC10CB">
          <w:pPr>
            <w:pStyle w:val="BFE05562815F43DEB79D9D029F53442F"/>
          </w:pPr>
          <w:r w:rsidRPr="009A592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2256D19842EF424FB15957EF34A2551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910C161-7369-4663-9455-C6439358724C}"/>
      </w:docPartPr>
      <w:docPartBody>
        <w:p w:rsidR="00057A6E" w:rsidRDefault="00DC10CB" w:rsidP="00DC10CB">
          <w:pPr>
            <w:pStyle w:val="2256D19842EF424FB15957EF34A25519"/>
          </w:pPr>
          <w:r w:rsidRPr="009A592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DB204EB06D8E435BA77959F9E145524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FC0BA8E-D9CF-4B87-8B7C-9D3FBB9BAD1F}"/>
      </w:docPartPr>
      <w:docPartBody>
        <w:p w:rsidR="00057A6E" w:rsidRDefault="00DC10CB" w:rsidP="00DC10CB">
          <w:pPr>
            <w:pStyle w:val="DB204EB06D8E435BA77959F9E1455240"/>
          </w:pPr>
          <w:r w:rsidRPr="009A592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28BD8E7E65804D22BA021ED035687BC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69EAC2C-3B52-4A8F-8C4C-3CB6BEF6EA20}"/>
      </w:docPartPr>
      <w:docPartBody>
        <w:p w:rsidR="00057A6E" w:rsidRDefault="00DC10CB" w:rsidP="00DC10CB">
          <w:pPr>
            <w:pStyle w:val="28BD8E7E65804D22BA021ED035687BCB"/>
          </w:pPr>
          <w:r w:rsidRPr="009A592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EB35A4044D3D4515A0A55212F6C7CA2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DB8CC3D-3053-4E5B-8629-8688B1F23358}"/>
      </w:docPartPr>
      <w:docPartBody>
        <w:p w:rsidR="00057A6E" w:rsidRDefault="00DC10CB" w:rsidP="00DC10CB">
          <w:pPr>
            <w:pStyle w:val="EB35A4044D3D4515A0A55212F6C7CA29"/>
          </w:pPr>
          <w:r w:rsidRPr="009A592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BB74FC707D8C4D0EACD47948E660269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407C139-2819-4905-84E7-0AC764522D04}"/>
      </w:docPartPr>
      <w:docPartBody>
        <w:p w:rsidR="00057A6E" w:rsidRDefault="00DC10CB" w:rsidP="00DC10CB">
          <w:pPr>
            <w:pStyle w:val="BB74FC707D8C4D0EACD47948E660269E"/>
          </w:pPr>
          <w:r w:rsidRPr="009A592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AB0F4C9D39064B74A65528120A227ED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07A4988-7A63-4E22-91CD-72973802E016}"/>
      </w:docPartPr>
      <w:docPartBody>
        <w:p w:rsidR="00057A6E" w:rsidRDefault="00DC10CB" w:rsidP="00DC10CB">
          <w:pPr>
            <w:pStyle w:val="AB0F4C9D39064B74A65528120A227EDD"/>
          </w:pPr>
          <w:r w:rsidRPr="009A5926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3306A30F52DA45138191E440A4C9937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F957B0A-FA63-4F4F-94A0-4116FEE44283}"/>
      </w:docPartPr>
      <w:docPartBody>
        <w:p w:rsidR="00057A6E" w:rsidRDefault="00DC10CB" w:rsidP="00DC10CB">
          <w:pPr>
            <w:pStyle w:val="3306A30F52DA45138191E440A4C9937B"/>
          </w:pPr>
          <w:r w:rsidRPr="009A5926">
            <w:rPr>
              <w:rStyle w:val="Platzhaltertext"/>
            </w:rPr>
            <w:t>Klicken oder tippen Sie hier, um Text einzugeben.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6B3F"/>
    <w:rsid w:val="00057A6E"/>
    <w:rsid w:val="003E2D56"/>
    <w:rsid w:val="004764F4"/>
    <w:rsid w:val="004C496E"/>
    <w:rsid w:val="004E5D6C"/>
    <w:rsid w:val="00793308"/>
    <w:rsid w:val="008018B0"/>
    <w:rsid w:val="0086023C"/>
    <w:rsid w:val="009046BC"/>
    <w:rsid w:val="00B601DC"/>
    <w:rsid w:val="00D96B3F"/>
    <w:rsid w:val="00DC10CB"/>
    <w:rsid w:val="00FF2A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de-CH" w:eastAsia="de-CH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E20E05468B9243B0AD74218BEC34DD89">
    <w:name w:val="E20E05468B9243B0AD74218BEC34DD89"/>
  </w:style>
  <w:style w:type="character" w:styleId="Platzhaltertext">
    <w:name w:val="Placeholder Text"/>
    <w:basedOn w:val="Absatz-Standardschriftart"/>
    <w:uiPriority w:val="99"/>
    <w:semiHidden/>
    <w:rsid w:val="00DC10CB"/>
    <w:rPr>
      <w:color w:val="808080"/>
    </w:rPr>
  </w:style>
  <w:style w:type="paragraph" w:customStyle="1" w:styleId="86D6C58D1E374BD6A45F691C18F3115C">
    <w:name w:val="86D6C58D1E374BD6A45F691C18F3115C"/>
    <w:rsid w:val="00D96B3F"/>
  </w:style>
  <w:style w:type="paragraph" w:customStyle="1" w:styleId="891B1640BDDD4C0581696A3A3139E63F">
    <w:name w:val="891B1640BDDD4C0581696A3A3139E63F"/>
    <w:rsid w:val="00D96B3F"/>
  </w:style>
  <w:style w:type="paragraph" w:customStyle="1" w:styleId="9D548B53A49940DDBBEFB176265CCA74">
    <w:name w:val="9D548B53A49940DDBBEFB176265CCA74"/>
    <w:rsid w:val="00D96B3F"/>
  </w:style>
  <w:style w:type="paragraph" w:customStyle="1" w:styleId="F34E695E9E504065BB9E132EF534DDF7">
    <w:name w:val="F34E695E9E504065BB9E132EF534DDF7"/>
    <w:rsid w:val="00D96B3F"/>
  </w:style>
  <w:style w:type="paragraph" w:customStyle="1" w:styleId="F0A42900D8264D94A3B96F023792BB92">
    <w:name w:val="F0A42900D8264D94A3B96F023792BB92"/>
    <w:rsid w:val="00D96B3F"/>
  </w:style>
  <w:style w:type="paragraph" w:customStyle="1" w:styleId="34547B355DD54A709506E8B1AAC93E6B">
    <w:name w:val="34547B355DD54A709506E8B1AAC93E6B"/>
    <w:rsid w:val="00D96B3F"/>
  </w:style>
  <w:style w:type="paragraph" w:customStyle="1" w:styleId="FB101905CAA04398BF2B9B8F3242A267">
    <w:name w:val="FB101905CAA04398BF2B9B8F3242A267"/>
    <w:rsid w:val="00D96B3F"/>
  </w:style>
  <w:style w:type="paragraph" w:customStyle="1" w:styleId="4E8B96036D964C6FB23F863084CADE6C">
    <w:name w:val="4E8B96036D964C6FB23F863084CADE6C"/>
    <w:rsid w:val="004C496E"/>
  </w:style>
  <w:style w:type="paragraph" w:customStyle="1" w:styleId="82138F1EE115484F8C7DF08814178D45">
    <w:name w:val="82138F1EE115484F8C7DF08814178D45"/>
    <w:rsid w:val="004C496E"/>
  </w:style>
  <w:style w:type="paragraph" w:customStyle="1" w:styleId="380EA054484D4546B6EAF529B34B613E">
    <w:name w:val="380EA054484D4546B6EAF529B34B613E"/>
    <w:rsid w:val="004C496E"/>
  </w:style>
  <w:style w:type="paragraph" w:customStyle="1" w:styleId="946C2ACAF1744600AFEBE14796EA0120">
    <w:name w:val="946C2ACAF1744600AFEBE14796EA0120"/>
    <w:rsid w:val="004C496E"/>
  </w:style>
  <w:style w:type="paragraph" w:customStyle="1" w:styleId="23CE5CFCDDBF495899EB76B406AC2EBB">
    <w:name w:val="23CE5CFCDDBF495899EB76B406AC2EBB"/>
    <w:rsid w:val="004C496E"/>
  </w:style>
  <w:style w:type="paragraph" w:customStyle="1" w:styleId="5143DC97348D46F3AE2F1AE48C1AF662">
    <w:name w:val="5143DC97348D46F3AE2F1AE48C1AF662"/>
    <w:rsid w:val="004C496E"/>
  </w:style>
  <w:style w:type="paragraph" w:customStyle="1" w:styleId="C5DBFAA61C1F466492F1B5805C1F5F49">
    <w:name w:val="C5DBFAA61C1F466492F1B5805C1F5F49"/>
    <w:rsid w:val="004C496E"/>
  </w:style>
  <w:style w:type="paragraph" w:customStyle="1" w:styleId="BD45BD1838E74CCAAA280E66E09A124F">
    <w:name w:val="BD45BD1838E74CCAAA280E66E09A124F"/>
    <w:rsid w:val="004C496E"/>
  </w:style>
  <w:style w:type="paragraph" w:customStyle="1" w:styleId="D43BB09740E348838159B265ACBE9294">
    <w:name w:val="D43BB09740E348838159B265ACBE9294"/>
    <w:rsid w:val="004C496E"/>
  </w:style>
  <w:style w:type="paragraph" w:customStyle="1" w:styleId="094923799B9A467E874480EC54C2DF2B">
    <w:name w:val="094923799B9A467E874480EC54C2DF2B"/>
    <w:rsid w:val="004C496E"/>
  </w:style>
  <w:style w:type="paragraph" w:customStyle="1" w:styleId="53C62022A3B943368C4687B746E5BE7C">
    <w:name w:val="53C62022A3B943368C4687B746E5BE7C"/>
    <w:rsid w:val="004C496E"/>
  </w:style>
  <w:style w:type="paragraph" w:customStyle="1" w:styleId="EBDF1FD01F8944CC87E76576B2A15291">
    <w:name w:val="EBDF1FD01F8944CC87E76576B2A15291"/>
    <w:rsid w:val="004C496E"/>
  </w:style>
  <w:style w:type="paragraph" w:customStyle="1" w:styleId="5C68998D7C514E5F806BA205E64D6179">
    <w:name w:val="5C68998D7C514E5F806BA205E64D6179"/>
    <w:rsid w:val="0086023C"/>
  </w:style>
  <w:style w:type="paragraph" w:customStyle="1" w:styleId="BFBBD2ED6C434BD1BC5BEECD939423C8">
    <w:name w:val="BFBBD2ED6C434BD1BC5BEECD939423C8"/>
    <w:rsid w:val="0086023C"/>
  </w:style>
  <w:style w:type="paragraph" w:customStyle="1" w:styleId="3BBB420AB7774C11B37119047870CE5C">
    <w:name w:val="3BBB420AB7774C11B37119047870CE5C"/>
    <w:rsid w:val="0086023C"/>
  </w:style>
  <w:style w:type="paragraph" w:customStyle="1" w:styleId="D4AEC8471E7642E798EDB7BC15E9CF5D">
    <w:name w:val="D4AEC8471E7642E798EDB7BC15E9CF5D"/>
    <w:rsid w:val="0086023C"/>
  </w:style>
  <w:style w:type="paragraph" w:customStyle="1" w:styleId="31A343E18577451AB7372F87623D9927">
    <w:name w:val="31A343E18577451AB7372F87623D9927"/>
    <w:rsid w:val="0086023C"/>
  </w:style>
  <w:style w:type="paragraph" w:customStyle="1" w:styleId="F9C0970D6D954E5591D7F7AFAE26A157">
    <w:name w:val="F9C0970D6D954E5591D7F7AFAE26A157"/>
    <w:rsid w:val="0086023C"/>
  </w:style>
  <w:style w:type="paragraph" w:customStyle="1" w:styleId="40F7D5E75CDA4BCF9A61B95886F70CB4">
    <w:name w:val="40F7D5E75CDA4BCF9A61B95886F70CB4"/>
    <w:rsid w:val="0086023C"/>
  </w:style>
  <w:style w:type="paragraph" w:customStyle="1" w:styleId="4A90871B856C4092AD2A01345DD4983D">
    <w:name w:val="4A90871B856C4092AD2A01345DD4983D"/>
    <w:rsid w:val="004764F4"/>
  </w:style>
  <w:style w:type="paragraph" w:customStyle="1" w:styleId="AB09701928E94BCA8F07060D7DFD5164">
    <w:name w:val="AB09701928E94BCA8F07060D7DFD5164"/>
    <w:rsid w:val="004764F4"/>
  </w:style>
  <w:style w:type="paragraph" w:customStyle="1" w:styleId="A086CE2AF97446E38D96E7BE38A53605">
    <w:name w:val="A086CE2AF97446E38D96E7BE38A53605"/>
    <w:rsid w:val="004764F4"/>
  </w:style>
  <w:style w:type="paragraph" w:customStyle="1" w:styleId="0C156DBEF81649E388CC213D9FD67914">
    <w:name w:val="0C156DBEF81649E388CC213D9FD67914"/>
    <w:rsid w:val="004764F4"/>
  </w:style>
  <w:style w:type="paragraph" w:customStyle="1" w:styleId="483A832273774857A9EE306E95076149">
    <w:name w:val="483A832273774857A9EE306E95076149"/>
    <w:rsid w:val="004764F4"/>
  </w:style>
  <w:style w:type="paragraph" w:customStyle="1" w:styleId="A971475B21F74DCDBF4CD4987C851CFE">
    <w:name w:val="A971475B21F74DCDBF4CD4987C851CFE"/>
    <w:rsid w:val="004764F4"/>
  </w:style>
  <w:style w:type="paragraph" w:customStyle="1" w:styleId="D5CD026C79544E47B5DF87A6BAB71D5A">
    <w:name w:val="D5CD026C79544E47B5DF87A6BAB71D5A"/>
    <w:rsid w:val="00793308"/>
  </w:style>
  <w:style w:type="paragraph" w:customStyle="1" w:styleId="206DC60F5D16406C9C922BAF3139A2F0">
    <w:name w:val="206DC60F5D16406C9C922BAF3139A2F0"/>
    <w:rsid w:val="00793308"/>
  </w:style>
  <w:style w:type="paragraph" w:customStyle="1" w:styleId="2950C0B023334B50A4194AAA213BD2A1">
    <w:name w:val="2950C0B023334B50A4194AAA213BD2A1"/>
    <w:rsid w:val="00793308"/>
  </w:style>
  <w:style w:type="paragraph" w:customStyle="1" w:styleId="CAE73B9C8AEA4A9197BC6FB74A4857CD">
    <w:name w:val="CAE73B9C8AEA4A9197BC6FB74A4857CD"/>
    <w:rsid w:val="00793308"/>
  </w:style>
  <w:style w:type="paragraph" w:customStyle="1" w:styleId="1DAD28A70C9B41ACBD766BDE674A5AD7">
    <w:name w:val="1DAD28A70C9B41ACBD766BDE674A5AD7"/>
    <w:rsid w:val="00793308"/>
  </w:style>
  <w:style w:type="paragraph" w:customStyle="1" w:styleId="28E14CF99FAD4A89A7BB92225E61BE59">
    <w:name w:val="28E14CF99FAD4A89A7BB92225E61BE59"/>
    <w:rsid w:val="00793308"/>
  </w:style>
  <w:style w:type="paragraph" w:customStyle="1" w:styleId="4FD1DD0723BE455DA2FA150E571E8A6F">
    <w:name w:val="4FD1DD0723BE455DA2FA150E571E8A6F"/>
    <w:rsid w:val="00793308"/>
  </w:style>
  <w:style w:type="paragraph" w:customStyle="1" w:styleId="6BC15CFC5B3E4893AB277DE8FDC0B7E7">
    <w:name w:val="6BC15CFC5B3E4893AB277DE8FDC0B7E7"/>
    <w:rsid w:val="00793308"/>
  </w:style>
  <w:style w:type="paragraph" w:customStyle="1" w:styleId="6DB901147F834AFCA4590E2DF94D1DAD">
    <w:name w:val="6DB901147F834AFCA4590E2DF94D1DAD"/>
    <w:rsid w:val="00793308"/>
  </w:style>
  <w:style w:type="paragraph" w:customStyle="1" w:styleId="47099C38C6D341098EBE6083F34549EB">
    <w:name w:val="47099C38C6D341098EBE6083F34549EB"/>
    <w:rsid w:val="00793308"/>
  </w:style>
  <w:style w:type="paragraph" w:customStyle="1" w:styleId="9FEDBA3D50BA49E9A5A9BD418E628B59">
    <w:name w:val="9FEDBA3D50BA49E9A5A9BD418E628B59"/>
    <w:rsid w:val="00793308"/>
  </w:style>
  <w:style w:type="paragraph" w:customStyle="1" w:styleId="F92EC237C1C244DA9B186F6F739484C9">
    <w:name w:val="F92EC237C1C244DA9B186F6F739484C9"/>
    <w:rsid w:val="00793308"/>
  </w:style>
  <w:style w:type="paragraph" w:customStyle="1" w:styleId="90488C604B524EC5BA0919ADBDECCE7C">
    <w:name w:val="90488C604B524EC5BA0919ADBDECCE7C"/>
    <w:rsid w:val="003E2D56"/>
  </w:style>
  <w:style w:type="paragraph" w:customStyle="1" w:styleId="504CB4920C2E4273A5DC8A432BFE7A6C">
    <w:name w:val="504CB4920C2E4273A5DC8A432BFE7A6C"/>
    <w:rsid w:val="009046BC"/>
  </w:style>
  <w:style w:type="paragraph" w:customStyle="1" w:styleId="534166234C48484C8456DB5B3F0C1641">
    <w:name w:val="534166234C48484C8456DB5B3F0C1641"/>
    <w:rsid w:val="009046BC"/>
  </w:style>
  <w:style w:type="paragraph" w:customStyle="1" w:styleId="61488B96C28941C8B5430EB1CD9B97AA">
    <w:name w:val="61488B96C28941C8B5430EB1CD9B97AA"/>
    <w:rsid w:val="009046BC"/>
  </w:style>
  <w:style w:type="paragraph" w:customStyle="1" w:styleId="A725CD5CFB554B56927F3CD2D6F50435">
    <w:name w:val="A725CD5CFB554B56927F3CD2D6F50435"/>
    <w:rsid w:val="00DC10CB"/>
  </w:style>
  <w:style w:type="paragraph" w:customStyle="1" w:styleId="50BF85145B6F463E95F9AD9CA4777131">
    <w:name w:val="50BF85145B6F463E95F9AD9CA4777131"/>
    <w:rsid w:val="00DC10CB"/>
  </w:style>
  <w:style w:type="paragraph" w:customStyle="1" w:styleId="8FF26694F310425A8FCF97B9FF8ACDAB">
    <w:name w:val="8FF26694F310425A8FCF97B9FF8ACDAB"/>
    <w:rsid w:val="00DC10CB"/>
  </w:style>
  <w:style w:type="paragraph" w:customStyle="1" w:styleId="F2A6325D8B4343DDA3DD9DBAD0CC1F54">
    <w:name w:val="F2A6325D8B4343DDA3DD9DBAD0CC1F54"/>
    <w:rsid w:val="00DC10CB"/>
  </w:style>
  <w:style w:type="paragraph" w:customStyle="1" w:styleId="5D3F07048AE34C2F839B509D3DF1AABB">
    <w:name w:val="5D3F07048AE34C2F839B509D3DF1AABB"/>
    <w:rsid w:val="00DC10CB"/>
  </w:style>
  <w:style w:type="paragraph" w:customStyle="1" w:styleId="ECB4E6C081D441BDB6A02D20A484D3C1">
    <w:name w:val="ECB4E6C081D441BDB6A02D20A484D3C1"/>
    <w:rsid w:val="00DC10CB"/>
  </w:style>
  <w:style w:type="paragraph" w:customStyle="1" w:styleId="33569D08946747088DAA38EAFD072322">
    <w:name w:val="33569D08946747088DAA38EAFD072322"/>
    <w:rsid w:val="00DC10CB"/>
  </w:style>
  <w:style w:type="paragraph" w:customStyle="1" w:styleId="64E17D9F1BF94D8D957A01F48D1D0875">
    <w:name w:val="64E17D9F1BF94D8D957A01F48D1D0875"/>
    <w:rsid w:val="00DC10CB"/>
  </w:style>
  <w:style w:type="paragraph" w:customStyle="1" w:styleId="3EDA07AB704E4A6289FA9F375E5673F7">
    <w:name w:val="3EDA07AB704E4A6289FA9F375E5673F7"/>
    <w:rsid w:val="00DC10CB"/>
  </w:style>
  <w:style w:type="paragraph" w:customStyle="1" w:styleId="A040FCC7A46E405481431048CDF3DD5D">
    <w:name w:val="A040FCC7A46E405481431048CDF3DD5D"/>
    <w:rsid w:val="00DC10CB"/>
  </w:style>
  <w:style w:type="paragraph" w:customStyle="1" w:styleId="3622090391614B44867D4BE6062F00AA">
    <w:name w:val="3622090391614B44867D4BE6062F00AA"/>
    <w:rsid w:val="00DC10CB"/>
  </w:style>
  <w:style w:type="paragraph" w:customStyle="1" w:styleId="404367B7EC2C40FE848BFA35729BC8E2">
    <w:name w:val="404367B7EC2C40FE848BFA35729BC8E2"/>
    <w:rsid w:val="00DC10CB"/>
  </w:style>
  <w:style w:type="paragraph" w:customStyle="1" w:styleId="847B989743E2407D9328336E2A5B40A1">
    <w:name w:val="847B989743E2407D9328336E2A5B40A1"/>
    <w:rsid w:val="00DC10CB"/>
  </w:style>
  <w:style w:type="paragraph" w:customStyle="1" w:styleId="622571004EED45DC8B54EB9B433B91C3">
    <w:name w:val="622571004EED45DC8B54EB9B433B91C3"/>
    <w:rsid w:val="00DC10CB"/>
  </w:style>
  <w:style w:type="paragraph" w:customStyle="1" w:styleId="BC50DA6544FE4239B664BE0942C767C2">
    <w:name w:val="BC50DA6544FE4239B664BE0942C767C2"/>
    <w:rsid w:val="00DC10CB"/>
  </w:style>
  <w:style w:type="paragraph" w:customStyle="1" w:styleId="5384C6ADE604459988F9F58013F451F9">
    <w:name w:val="5384C6ADE604459988F9F58013F451F9"/>
    <w:rsid w:val="00DC10CB"/>
  </w:style>
  <w:style w:type="paragraph" w:customStyle="1" w:styleId="ECACD858C6D3419699E639C935D9C304">
    <w:name w:val="ECACD858C6D3419699E639C935D9C304"/>
    <w:rsid w:val="00DC10CB"/>
  </w:style>
  <w:style w:type="paragraph" w:customStyle="1" w:styleId="0A9586A5424249C69B8CEE7ADDC0BB6A">
    <w:name w:val="0A9586A5424249C69B8CEE7ADDC0BB6A"/>
    <w:rsid w:val="00DC10CB"/>
  </w:style>
  <w:style w:type="paragraph" w:customStyle="1" w:styleId="1A8954F8554D42AB9D6BDB5C41E65877">
    <w:name w:val="1A8954F8554D42AB9D6BDB5C41E65877"/>
    <w:rsid w:val="00DC10CB"/>
  </w:style>
  <w:style w:type="paragraph" w:customStyle="1" w:styleId="E67481BAB4FA4427A3AE1929310D531C">
    <w:name w:val="E67481BAB4FA4427A3AE1929310D531C"/>
    <w:rsid w:val="00DC10CB"/>
  </w:style>
  <w:style w:type="paragraph" w:customStyle="1" w:styleId="2FCAB6DA6845414AAB612BB15A5EEB69">
    <w:name w:val="2FCAB6DA6845414AAB612BB15A5EEB69"/>
    <w:rsid w:val="00DC10CB"/>
  </w:style>
  <w:style w:type="paragraph" w:customStyle="1" w:styleId="992DA6463FA5464BBB042551A683B1B5">
    <w:name w:val="992DA6463FA5464BBB042551A683B1B5"/>
    <w:rsid w:val="00DC10CB"/>
  </w:style>
  <w:style w:type="paragraph" w:customStyle="1" w:styleId="FE33670D8E3443E0AED2EC1F83488055">
    <w:name w:val="FE33670D8E3443E0AED2EC1F83488055"/>
    <w:rsid w:val="00DC10CB"/>
  </w:style>
  <w:style w:type="paragraph" w:customStyle="1" w:styleId="A45694886F294E2093C1CDED2B7AA370">
    <w:name w:val="A45694886F294E2093C1CDED2B7AA370"/>
    <w:rsid w:val="00DC10CB"/>
  </w:style>
  <w:style w:type="paragraph" w:customStyle="1" w:styleId="04776B8474D744408F57C80D7F863D13">
    <w:name w:val="04776B8474D744408F57C80D7F863D13"/>
    <w:rsid w:val="00DC10CB"/>
  </w:style>
  <w:style w:type="paragraph" w:customStyle="1" w:styleId="0EBA2686E52B497994D8DB05E682D972">
    <w:name w:val="0EBA2686E52B497994D8DB05E682D972"/>
    <w:rsid w:val="00DC10CB"/>
  </w:style>
  <w:style w:type="paragraph" w:customStyle="1" w:styleId="C5C78B54D7564110AB61F522B141E84A">
    <w:name w:val="C5C78B54D7564110AB61F522B141E84A"/>
    <w:rsid w:val="00DC10CB"/>
  </w:style>
  <w:style w:type="paragraph" w:customStyle="1" w:styleId="2E37D38108174EDA9AA0CB840D3B61BB">
    <w:name w:val="2E37D38108174EDA9AA0CB840D3B61BB"/>
    <w:rsid w:val="00DC10CB"/>
  </w:style>
  <w:style w:type="paragraph" w:customStyle="1" w:styleId="014FF4EBB1D2444EB32D413507B65C76">
    <w:name w:val="014FF4EBB1D2444EB32D413507B65C76"/>
    <w:rsid w:val="00DC10CB"/>
  </w:style>
  <w:style w:type="paragraph" w:customStyle="1" w:styleId="60E326AF809D4DE0B116445A6C97D8DF">
    <w:name w:val="60E326AF809D4DE0B116445A6C97D8DF"/>
    <w:rsid w:val="00DC10CB"/>
  </w:style>
  <w:style w:type="paragraph" w:customStyle="1" w:styleId="DB6E413EF2EF48E6907D508A0341C9A6">
    <w:name w:val="DB6E413EF2EF48E6907D508A0341C9A6"/>
    <w:rsid w:val="00DC10CB"/>
  </w:style>
  <w:style w:type="paragraph" w:customStyle="1" w:styleId="ECD1B1B85D5D46288975A590B7B8B151">
    <w:name w:val="ECD1B1B85D5D46288975A590B7B8B151"/>
    <w:rsid w:val="00DC10CB"/>
  </w:style>
  <w:style w:type="paragraph" w:customStyle="1" w:styleId="36537FAD1E42471DAB7A8716D61D3DCA">
    <w:name w:val="36537FAD1E42471DAB7A8716D61D3DCA"/>
    <w:rsid w:val="00DC10CB"/>
  </w:style>
  <w:style w:type="paragraph" w:customStyle="1" w:styleId="0B30667CBC9649F9BFD7AF587484E165">
    <w:name w:val="0B30667CBC9649F9BFD7AF587484E165"/>
    <w:rsid w:val="00DC10CB"/>
  </w:style>
  <w:style w:type="paragraph" w:customStyle="1" w:styleId="48A921B62AE848DEAE7482C4596B1AAD">
    <w:name w:val="48A921B62AE848DEAE7482C4596B1AAD"/>
    <w:rsid w:val="00DC10CB"/>
  </w:style>
  <w:style w:type="paragraph" w:customStyle="1" w:styleId="B0818BFF8A3E48D7AFA2AF43DEEB99B9">
    <w:name w:val="B0818BFF8A3E48D7AFA2AF43DEEB99B9"/>
    <w:rsid w:val="00DC10CB"/>
  </w:style>
  <w:style w:type="paragraph" w:customStyle="1" w:styleId="B232413A7E5B4B31A3C4466516CF177D">
    <w:name w:val="B232413A7E5B4B31A3C4466516CF177D"/>
    <w:rsid w:val="00DC10CB"/>
  </w:style>
  <w:style w:type="paragraph" w:customStyle="1" w:styleId="CA8F75027FA64501B541C49827BCA90B">
    <w:name w:val="CA8F75027FA64501B541C49827BCA90B"/>
    <w:rsid w:val="00DC10CB"/>
  </w:style>
  <w:style w:type="paragraph" w:customStyle="1" w:styleId="334DF773753E4408985BCE5874759A0F">
    <w:name w:val="334DF773753E4408985BCE5874759A0F"/>
    <w:rsid w:val="00DC10CB"/>
  </w:style>
  <w:style w:type="paragraph" w:customStyle="1" w:styleId="20679A202C6D4E51B5D0C195F1083366">
    <w:name w:val="20679A202C6D4E51B5D0C195F1083366"/>
    <w:rsid w:val="00DC10CB"/>
  </w:style>
  <w:style w:type="paragraph" w:customStyle="1" w:styleId="E02ACADCB0D84082942BCB3F4D6AC837">
    <w:name w:val="E02ACADCB0D84082942BCB3F4D6AC837"/>
    <w:rsid w:val="00DC10CB"/>
  </w:style>
  <w:style w:type="paragraph" w:customStyle="1" w:styleId="0D34FB97A1CD4FAE9B7BD16DB19C72EF">
    <w:name w:val="0D34FB97A1CD4FAE9B7BD16DB19C72EF"/>
    <w:rsid w:val="00DC10CB"/>
  </w:style>
  <w:style w:type="paragraph" w:customStyle="1" w:styleId="FEAFD9D1A3CA430DAF1B01DB41ED147B">
    <w:name w:val="FEAFD9D1A3CA430DAF1B01DB41ED147B"/>
    <w:rsid w:val="00DC10CB"/>
  </w:style>
  <w:style w:type="paragraph" w:customStyle="1" w:styleId="ABCC0C1C4E7540B2B31399B378909791">
    <w:name w:val="ABCC0C1C4E7540B2B31399B378909791"/>
    <w:rsid w:val="00DC10CB"/>
  </w:style>
  <w:style w:type="paragraph" w:customStyle="1" w:styleId="AE64FDBFED3242E098931C53FF6CDD62">
    <w:name w:val="AE64FDBFED3242E098931C53FF6CDD62"/>
    <w:rsid w:val="00DC10CB"/>
  </w:style>
  <w:style w:type="paragraph" w:customStyle="1" w:styleId="58169CE4B215424E8A8F9EB3BBC8921E">
    <w:name w:val="58169CE4B215424E8A8F9EB3BBC8921E"/>
    <w:rsid w:val="00DC10CB"/>
  </w:style>
  <w:style w:type="paragraph" w:customStyle="1" w:styleId="3496FC35555946B68437F546112B8505">
    <w:name w:val="3496FC35555946B68437F546112B8505"/>
    <w:rsid w:val="00DC10CB"/>
  </w:style>
  <w:style w:type="paragraph" w:customStyle="1" w:styleId="D22727AF294C47F0889F978291D0564D">
    <w:name w:val="D22727AF294C47F0889F978291D0564D"/>
    <w:rsid w:val="00DC10CB"/>
  </w:style>
  <w:style w:type="paragraph" w:customStyle="1" w:styleId="C4E3BB2BE7404995B1C89C80EDA46C13">
    <w:name w:val="C4E3BB2BE7404995B1C89C80EDA46C13"/>
    <w:rsid w:val="00DC10CB"/>
  </w:style>
  <w:style w:type="paragraph" w:customStyle="1" w:styleId="C4743161351542069E594E4FA6CECBDE">
    <w:name w:val="C4743161351542069E594E4FA6CECBDE"/>
    <w:rsid w:val="00DC10CB"/>
  </w:style>
  <w:style w:type="paragraph" w:customStyle="1" w:styleId="E362BE5117A843268D2C02CF7AAE0B53">
    <w:name w:val="E362BE5117A843268D2C02CF7AAE0B53"/>
    <w:rsid w:val="00DC10CB"/>
  </w:style>
  <w:style w:type="paragraph" w:customStyle="1" w:styleId="7A81E05B99854534B33AEF419BA98E7D">
    <w:name w:val="7A81E05B99854534B33AEF419BA98E7D"/>
    <w:rsid w:val="00DC10CB"/>
  </w:style>
  <w:style w:type="paragraph" w:customStyle="1" w:styleId="E62AFF92C6934190BE610B590667EAC6">
    <w:name w:val="E62AFF92C6934190BE610B590667EAC6"/>
    <w:rsid w:val="00DC10CB"/>
  </w:style>
  <w:style w:type="paragraph" w:customStyle="1" w:styleId="0E37A7274A0A4DF78E54CA61284A2E19">
    <w:name w:val="0E37A7274A0A4DF78E54CA61284A2E19"/>
    <w:rsid w:val="00DC10CB"/>
  </w:style>
  <w:style w:type="paragraph" w:customStyle="1" w:styleId="068E773179DD4365AAB0361705452159">
    <w:name w:val="068E773179DD4365AAB0361705452159"/>
    <w:rsid w:val="00DC10CB"/>
  </w:style>
  <w:style w:type="paragraph" w:customStyle="1" w:styleId="A5650CDC6FBE4F3E895337DF196B3499">
    <w:name w:val="A5650CDC6FBE4F3E895337DF196B3499"/>
    <w:rsid w:val="00DC10CB"/>
  </w:style>
  <w:style w:type="paragraph" w:customStyle="1" w:styleId="193C94466EFF41FD96D36655BCCD2659">
    <w:name w:val="193C94466EFF41FD96D36655BCCD2659"/>
    <w:rsid w:val="00DC10CB"/>
  </w:style>
  <w:style w:type="paragraph" w:customStyle="1" w:styleId="6E6A3C1578174B17855F89976C67FA86">
    <w:name w:val="6E6A3C1578174B17855F89976C67FA86"/>
    <w:rsid w:val="00DC10CB"/>
  </w:style>
  <w:style w:type="paragraph" w:customStyle="1" w:styleId="3668A9626E804B9B8A1D8BB8F7B6F0F9">
    <w:name w:val="3668A9626E804B9B8A1D8BB8F7B6F0F9"/>
    <w:rsid w:val="00DC10CB"/>
  </w:style>
  <w:style w:type="paragraph" w:customStyle="1" w:styleId="C9D849BC02EB48F190357DF97D1901AF">
    <w:name w:val="C9D849BC02EB48F190357DF97D1901AF"/>
    <w:rsid w:val="00DC10CB"/>
  </w:style>
  <w:style w:type="paragraph" w:customStyle="1" w:styleId="50F65BC771CC4809A4EEA8E3DCAB0248">
    <w:name w:val="50F65BC771CC4809A4EEA8E3DCAB0248"/>
    <w:rsid w:val="00DC10CB"/>
  </w:style>
  <w:style w:type="paragraph" w:customStyle="1" w:styleId="06FCA201D67949AFB8F1639BB71426A0">
    <w:name w:val="06FCA201D67949AFB8F1639BB71426A0"/>
    <w:rsid w:val="00DC10CB"/>
  </w:style>
  <w:style w:type="paragraph" w:customStyle="1" w:styleId="8EC9410C84FC41F0BA26ECF05D414098">
    <w:name w:val="8EC9410C84FC41F0BA26ECF05D414098"/>
    <w:rsid w:val="00DC10CB"/>
  </w:style>
  <w:style w:type="paragraph" w:customStyle="1" w:styleId="1F3EEA4ED23D49F2B6D6BC452A0CAF50">
    <w:name w:val="1F3EEA4ED23D49F2B6D6BC452A0CAF50"/>
    <w:rsid w:val="00DC10CB"/>
  </w:style>
  <w:style w:type="paragraph" w:customStyle="1" w:styleId="BFE05562815F43DEB79D9D029F53442F">
    <w:name w:val="BFE05562815F43DEB79D9D029F53442F"/>
    <w:rsid w:val="00DC10CB"/>
  </w:style>
  <w:style w:type="paragraph" w:customStyle="1" w:styleId="2256D19842EF424FB15957EF34A25519">
    <w:name w:val="2256D19842EF424FB15957EF34A25519"/>
    <w:rsid w:val="00DC10CB"/>
  </w:style>
  <w:style w:type="paragraph" w:customStyle="1" w:styleId="DB204EB06D8E435BA77959F9E1455240">
    <w:name w:val="DB204EB06D8E435BA77959F9E1455240"/>
    <w:rsid w:val="00DC10CB"/>
  </w:style>
  <w:style w:type="paragraph" w:customStyle="1" w:styleId="28BD8E7E65804D22BA021ED035687BCB">
    <w:name w:val="28BD8E7E65804D22BA021ED035687BCB"/>
    <w:rsid w:val="00DC10CB"/>
  </w:style>
  <w:style w:type="paragraph" w:customStyle="1" w:styleId="EB35A4044D3D4515A0A55212F6C7CA29">
    <w:name w:val="EB35A4044D3D4515A0A55212F6C7CA29"/>
    <w:rsid w:val="00DC10CB"/>
  </w:style>
  <w:style w:type="paragraph" w:customStyle="1" w:styleId="BB74FC707D8C4D0EACD47948E660269E">
    <w:name w:val="BB74FC707D8C4D0EACD47948E660269E"/>
    <w:rsid w:val="00DC10CB"/>
  </w:style>
  <w:style w:type="paragraph" w:customStyle="1" w:styleId="AB0F4C9D39064B74A65528120A227EDD">
    <w:name w:val="AB0F4C9D39064B74A65528120A227EDD"/>
    <w:rsid w:val="00DC10CB"/>
  </w:style>
  <w:style w:type="paragraph" w:customStyle="1" w:styleId="3306A30F52DA45138191E440A4C9937B">
    <w:name w:val="3306A30F52DA45138191E440A4C9937B"/>
    <w:rsid w:val="00DC10C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officeatwork xmlns="http://schemas.officeatwork.com/MasterProperties">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</officeatwork>
</file>

<file path=customXml/item2.xml><?xml version="1.0" encoding="utf-8"?>
<officeatwork xmlns="http://schemas.officeatwork.com/Formulas">eNqVkU1OwzAQhfecIjISTqSopsCqJJZoK1a0jWBTqepicKbEamwHj8PP2VhwJK5QApSWHV2O5n3z3tN8vL1n186btgaS2ail4Mzc1AX4EM0LCFXOhKWBW620QgjPzq+7eeYfwGqCoJ3ts2gKBqkBhTmrQmgGQpCq0AD19sGeckb8WExuOgsW3eFji1bhtDX36HN2yuQ2j1wshrVT65ifHL+ML494Gk2AAvrCuwZ9eI35fgye8quy9Eg07PMk/Wb+CZwdCpwfClzwJFkuM7Htlo2cLXUn+qw5s7eoUD/hGALEX7rdOhN/viJ/b5DcAPWunOo=</officeatwork>
</file>

<file path=customXml/item3.xml><?xml version="1.0" encoding="utf-8"?>
<officeatwork xmlns="http://schemas.officeatwork.com/Media"/>
</file>

<file path=customXml/item4.xml><?xml version="1.0" encoding="utf-8"?>
<officeatwork xmlns="http://schemas.officeatwork.com/CustomXMLPart">
  <Organisation1>Dienststelle Berufs- und Weiterbildung
Betriebliche Bildung</Organisation1>
</officeatwork>
</file>

<file path=customXml/item5.xml><?xml version="1.0" encoding="utf-8"?>
<officeatwork xmlns="http://schemas.officeatwork.com/Document">eNp7v3u/jUt+cmlual6JnU1wfk5pSWZ+nmeKnY0+MscnMS+9NDE91c7IwNTURh/OtQnLTC0HqoVScJMAxiof0g==</officeatwork>
</file>

<file path=customXml/itemProps1.xml><?xml version="1.0" encoding="utf-8"?>
<ds:datastoreItem xmlns:ds="http://schemas.openxmlformats.org/officeDocument/2006/customXml" ds:itemID="{2668D277-F77D-4DBB-853E-297625AC2144}">
  <ds:schemaRefs>
    <ds:schemaRef ds:uri="http://schemas.officeatwork.com/MasterProperties"/>
  </ds:schemaRefs>
</ds:datastoreItem>
</file>

<file path=customXml/itemProps2.xml><?xml version="1.0" encoding="utf-8"?>
<ds:datastoreItem xmlns:ds="http://schemas.openxmlformats.org/officeDocument/2006/customXml" ds:itemID="{A393CE47-6D34-4868-9C70-02D8CFA0A437}">
  <ds:schemaRefs>
    <ds:schemaRef ds:uri="http://schemas.officeatwork.com/Formulas"/>
  </ds:schemaRefs>
</ds:datastoreItem>
</file>

<file path=customXml/itemProps3.xml><?xml version="1.0" encoding="utf-8"?>
<ds:datastoreItem xmlns:ds="http://schemas.openxmlformats.org/officeDocument/2006/customXml" ds:itemID="{0BB302DD-BCC8-4F4F-9950-0C98E8BFDC8B}">
  <ds:schemaRefs>
    <ds:schemaRef ds:uri="http://schemas.officeatwork.com/Media"/>
  </ds:schemaRefs>
</ds:datastoreItem>
</file>

<file path=customXml/itemProps4.xml><?xml version="1.0" encoding="utf-8"?>
<ds:datastoreItem xmlns:ds="http://schemas.openxmlformats.org/officeDocument/2006/customXml" ds:itemID="{77B64A57-574E-4B82-813E-6EE8CE131B6B}">
  <ds:schemaRefs>
    <ds:schemaRef ds:uri="http://schemas.officeatwork.com/CustomXMLPart"/>
  </ds:schemaRefs>
</ds:datastoreItem>
</file>

<file path=customXml/itemProps5.xml><?xml version="1.0" encoding="utf-8"?>
<ds:datastoreItem xmlns:ds="http://schemas.openxmlformats.org/officeDocument/2006/customXml" ds:itemID="{3A91A9E9-C09A-4617-A517-240AC5F2CFB4}">
  <ds:schemaRefs>
    <ds:schemaRef ds:uri="http://schemas.officeatwork.com/Document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2055.dot</Template>
  <TotalTime>0</TotalTime>
  <Pages>1</Pages>
  <Words>224</Words>
  <Characters>1413</Characters>
  <Application>Microsoft Office Word</Application>
  <DocSecurity>0</DocSecurity>
  <Lines>11</Lines>
  <Paragraphs>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T_-_A4_hoch</vt:lpstr>
      <vt:lpstr>Organisation</vt:lpstr>
    </vt:vector>
  </TitlesOfParts>
  <Manager>Sherine Hoti</Manager>
  <Company>Bildungs- und Kulturdepartement</Company>
  <LinksUpToDate>false</LinksUpToDate>
  <CharactersWithSpaces>1634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T_-_A4_hoch</dc:title>
  <dc:subject/>
  <dc:creator>Sherine Hoti</dc:creator>
  <cp:keywords/>
  <dc:description/>
  <cp:lastModifiedBy>Galliker Monika</cp:lastModifiedBy>
  <cp:revision>10</cp:revision>
  <dcterms:created xsi:type="dcterms:W3CDTF">2023-10-03T14:14:00Z</dcterms:created>
  <dcterms:modified xsi:type="dcterms:W3CDTF">2024-09-12T09:18:00Z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uthor.Name">
    <vt:lpwstr>Sherine Hoti</vt:lpwstr>
  </property>
  <property fmtid="{D5CDD505-2E9C-101B-9397-08002B2CF9AE}" pid="3" name="CMIdata.Dok_Titel">
    <vt:lpwstr/>
  </property>
  <property fmtid="{D5CDD505-2E9C-101B-9397-08002B2CF9AE}" pid="4" name="CMIdata.G_Laufnummer">
    <vt:lpwstr/>
  </property>
  <property fmtid="{D5CDD505-2E9C-101B-9397-08002B2CF9AE}" pid="5" name="CMIdata.G_Signatur">
    <vt:lpwstr/>
  </property>
  <property fmtid="{D5CDD505-2E9C-101B-9397-08002B2CF9AE}" pid="6" name="Contactperson.Direct Fax">
    <vt:lpwstr/>
  </property>
  <property fmtid="{D5CDD505-2E9C-101B-9397-08002B2CF9AE}" pid="7" name="Contactperson.Direct Phone">
    <vt:lpwstr/>
  </property>
  <property fmtid="{D5CDD505-2E9C-101B-9397-08002B2CF9AE}" pid="8" name="Contactperson.DirectFax">
    <vt:lpwstr/>
  </property>
  <property fmtid="{D5CDD505-2E9C-101B-9397-08002B2CF9AE}" pid="9" name="Contactperson.DirectPhone">
    <vt:lpwstr>041 228 77 18</vt:lpwstr>
  </property>
  <property fmtid="{D5CDD505-2E9C-101B-9397-08002B2CF9AE}" pid="10" name="Contactperson.Name">
    <vt:lpwstr>Sherine Hoti</vt:lpwstr>
  </property>
  <property fmtid="{D5CDD505-2E9C-101B-9397-08002B2CF9AE}" pid="11" name="Doc.Date">
    <vt:lpwstr>Datum</vt:lpwstr>
  </property>
  <property fmtid="{D5CDD505-2E9C-101B-9397-08002B2CF9AE}" pid="12" name="Doc.of">
    <vt:lpwstr>von</vt:lpwstr>
  </property>
  <property fmtid="{D5CDD505-2E9C-101B-9397-08002B2CF9AE}" pid="13" name="Doc.Page">
    <vt:lpwstr>Seite</vt:lpwstr>
  </property>
  <property fmtid="{D5CDD505-2E9C-101B-9397-08002B2CF9AE}" pid="14" name="Doc.Text">
    <vt:lpwstr>[Text]</vt:lpwstr>
  </property>
  <property fmtid="{D5CDD505-2E9C-101B-9397-08002B2CF9AE}" pid="15" name="Organisation.AddressB1">
    <vt:lpwstr>Dienststelle Berufs- und Weiterbildung</vt:lpwstr>
  </property>
  <property fmtid="{D5CDD505-2E9C-101B-9397-08002B2CF9AE}" pid="16" name="Organisation.AddressB2">
    <vt:lpwstr>Betriebliche Bildung</vt:lpwstr>
  </property>
  <property fmtid="{D5CDD505-2E9C-101B-9397-08002B2CF9AE}" pid="17" name="Organisation.AddressB3">
    <vt:lpwstr/>
  </property>
  <property fmtid="{D5CDD505-2E9C-101B-9397-08002B2CF9AE}" pid="18" name="Organisation.AddressB4">
    <vt:lpwstr/>
  </property>
  <property fmtid="{D5CDD505-2E9C-101B-9397-08002B2CF9AE}" pid="19" name="Organisation.Departement">
    <vt:lpwstr>Bildungs- und Kulturdepartement</vt:lpwstr>
  </property>
  <property fmtid="{D5CDD505-2E9C-101B-9397-08002B2CF9AE}" pid="20" name="Outputprofile.External">
    <vt:lpwstr/>
  </property>
  <property fmtid="{D5CDD505-2E9C-101B-9397-08002B2CF9AE}" pid="21" name="Outputprofile.ExternalSignature">
    <vt:lpwstr/>
  </property>
  <property fmtid="{D5CDD505-2E9C-101B-9397-08002B2CF9AE}" pid="22" name="Outputprofile.Internal">
    <vt:lpwstr/>
  </property>
  <property fmtid="{D5CDD505-2E9C-101B-9397-08002B2CF9AE}" pid="23" name="OutputStatus">
    <vt:lpwstr>OutputStatus</vt:lpwstr>
  </property>
  <property fmtid="{D5CDD505-2E9C-101B-9397-08002B2CF9AE}" pid="24" name="Toolbar.Email">
    <vt:lpwstr>Toolbar.Email</vt:lpwstr>
  </property>
  <property fmtid="{D5CDD505-2E9C-101B-9397-08002B2CF9AE}" pid="25" name="Viacar.PIN">
    <vt:lpwstr> </vt:lpwstr>
  </property>
</Properties>
</file>